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08C395" w14:textId="77777777" w:rsidR="004C18B1" w:rsidRDefault="00B33DC8" w:rsidP="0062534F">
      <w:pPr>
        <w:spacing w:after="0"/>
        <w:jc w:val="both"/>
        <w:rPr>
          <w:rFonts w:ascii="Arial" w:hAnsi="Arial" w:cs="Arial"/>
          <w:sz w:val="24"/>
          <w:szCs w:val="24"/>
        </w:rPr>
      </w:pPr>
      <w:r w:rsidRPr="0062534F">
        <w:rPr>
          <w:rFonts w:ascii="Arial" w:hAnsi="Arial" w:cs="Arial"/>
          <w:sz w:val="24"/>
          <w:szCs w:val="24"/>
        </w:rPr>
        <w:t>So first, thank you for agreeing to participate in this study. And thank you for signing the participant consent for</w:t>
      </w:r>
      <w:r w:rsidRPr="0062534F">
        <w:rPr>
          <w:rFonts w:ascii="Arial" w:hAnsi="Arial" w:cs="Arial"/>
          <w:sz w:val="24"/>
          <w:szCs w:val="24"/>
        </w:rPr>
        <w:t xml:space="preserve">m and completing your demographical information. This interview will be recorded and then transcribed, your identity will be anonymized and the transcription of this interview, as well as any other information that may identify </w:t>
      </w:r>
      <w:r w:rsidR="0062534F">
        <w:rPr>
          <w:rFonts w:ascii="Arial" w:hAnsi="Arial" w:cs="Arial"/>
          <w:sz w:val="24"/>
          <w:szCs w:val="24"/>
        </w:rPr>
        <w:t>any</w:t>
      </w:r>
      <w:r w:rsidRPr="0062534F">
        <w:rPr>
          <w:rFonts w:ascii="Arial" w:hAnsi="Arial" w:cs="Arial"/>
          <w:sz w:val="24"/>
          <w:szCs w:val="24"/>
        </w:rPr>
        <w:t xml:space="preserve"> other person or instituti</w:t>
      </w:r>
      <w:r w:rsidRPr="0062534F">
        <w:rPr>
          <w:rFonts w:ascii="Arial" w:hAnsi="Arial" w:cs="Arial"/>
          <w:sz w:val="24"/>
          <w:szCs w:val="24"/>
        </w:rPr>
        <w:t>on. You are welcom</w:t>
      </w:r>
      <w:r w:rsidR="0062534F">
        <w:rPr>
          <w:rFonts w:ascii="Arial" w:hAnsi="Arial" w:cs="Arial"/>
          <w:sz w:val="24"/>
          <w:szCs w:val="24"/>
        </w:rPr>
        <w:t>e … o</w:t>
      </w:r>
      <w:r w:rsidRPr="0062534F">
        <w:rPr>
          <w:rFonts w:ascii="Arial" w:hAnsi="Arial" w:cs="Arial"/>
          <w:sz w:val="24"/>
          <w:szCs w:val="24"/>
        </w:rPr>
        <w:t>kay, we've already switched off our cameras</w:t>
      </w:r>
      <w:r w:rsidRPr="0062534F">
        <w:rPr>
          <w:rFonts w:ascii="Arial" w:hAnsi="Arial" w:cs="Arial"/>
          <w:sz w:val="24"/>
          <w:szCs w:val="24"/>
        </w:rPr>
        <w:t>. And you may also at any point withdraw from this study. Okay</w:t>
      </w:r>
      <w:r w:rsidR="004C18B1">
        <w:rPr>
          <w:rFonts w:ascii="Arial" w:hAnsi="Arial" w:cs="Arial"/>
          <w:sz w:val="24"/>
          <w:szCs w:val="24"/>
        </w:rPr>
        <w:t>?</w:t>
      </w:r>
      <w:r w:rsidRPr="0062534F">
        <w:rPr>
          <w:rFonts w:ascii="Arial" w:hAnsi="Arial" w:cs="Arial"/>
          <w:sz w:val="24"/>
          <w:szCs w:val="24"/>
        </w:rPr>
        <w:t xml:space="preserve"> </w:t>
      </w:r>
    </w:p>
    <w:p w14:paraId="363B77EE" w14:textId="77777777" w:rsidR="004C18B1" w:rsidRDefault="004C18B1" w:rsidP="0062534F">
      <w:pPr>
        <w:spacing w:after="0"/>
        <w:jc w:val="both"/>
        <w:rPr>
          <w:rFonts w:ascii="Arial" w:hAnsi="Arial" w:cs="Arial"/>
          <w:sz w:val="24"/>
          <w:szCs w:val="24"/>
        </w:rPr>
      </w:pPr>
    </w:p>
    <w:p w14:paraId="7374434C" w14:textId="77777777" w:rsidR="004C18B1" w:rsidRDefault="00B33DC8" w:rsidP="0062534F">
      <w:pPr>
        <w:spacing w:after="0"/>
        <w:jc w:val="both"/>
        <w:rPr>
          <w:rFonts w:ascii="Arial" w:hAnsi="Arial" w:cs="Arial"/>
          <w:sz w:val="24"/>
          <w:szCs w:val="24"/>
        </w:rPr>
      </w:pPr>
      <w:r w:rsidRPr="0062534F">
        <w:rPr>
          <w:rFonts w:ascii="Arial" w:hAnsi="Arial" w:cs="Arial"/>
          <w:sz w:val="24"/>
          <w:szCs w:val="24"/>
        </w:rPr>
        <w:t xml:space="preserve">Okay. </w:t>
      </w:r>
    </w:p>
    <w:p w14:paraId="09A4D8E2" w14:textId="77777777" w:rsidR="004C18B1" w:rsidRDefault="004C18B1" w:rsidP="0062534F">
      <w:pPr>
        <w:spacing w:after="0"/>
        <w:jc w:val="both"/>
        <w:rPr>
          <w:rFonts w:ascii="Arial" w:hAnsi="Arial" w:cs="Arial"/>
          <w:sz w:val="24"/>
          <w:szCs w:val="24"/>
        </w:rPr>
      </w:pPr>
    </w:p>
    <w:p w14:paraId="38AB011F" w14:textId="77777777" w:rsidR="004C18B1" w:rsidRDefault="00B33DC8" w:rsidP="0062534F">
      <w:pPr>
        <w:spacing w:after="0"/>
        <w:jc w:val="both"/>
        <w:rPr>
          <w:rFonts w:ascii="Arial" w:hAnsi="Arial" w:cs="Arial"/>
          <w:sz w:val="24"/>
          <w:szCs w:val="24"/>
        </w:rPr>
      </w:pPr>
      <w:proofErr w:type="gramStart"/>
      <w:r w:rsidRPr="0062534F">
        <w:rPr>
          <w:rFonts w:ascii="Arial" w:hAnsi="Arial" w:cs="Arial"/>
          <w:sz w:val="24"/>
          <w:szCs w:val="24"/>
        </w:rPr>
        <w:t>So</w:t>
      </w:r>
      <w:proofErr w:type="gramEnd"/>
      <w:r w:rsidRPr="0062534F">
        <w:rPr>
          <w:rFonts w:ascii="Arial" w:hAnsi="Arial" w:cs="Arial"/>
          <w:sz w:val="24"/>
          <w:szCs w:val="24"/>
        </w:rPr>
        <w:t xml:space="preserve"> the first question is, I think just to set the groundwork, do you use blended learning</w:t>
      </w:r>
      <w:r w:rsidR="004C18B1">
        <w:rPr>
          <w:rFonts w:ascii="Arial" w:hAnsi="Arial" w:cs="Arial"/>
          <w:sz w:val="24"/>
          <w:szCs w:val="24"/>
        </w:rPr>
        <w:t xml:space="preserve"> w</w:t>
      </w:r>
      <w:r w:rsidRPr="0062534F">
        <w:rPr>
          <w:rFonts w:ascii="Arial" w:hAnsi="Arial" w:cs="Arial"/>
          <w:sz w:val="24"/>
          <w:szCs w:val="24"/>
        </w:rPr>
        <w:t xml:space="preserve">hen you teach? </w:t>
      </w:r>
    </w:p>
    <w:p w14:paraId="057D6C2D" w14:textId="77777777" w:rsidR="004C18B1" w:rsidRDefault="004C18B1" w:rsidP="0062534F">
      <w:pPr>
        <w:spacing w:after="0"/>
        <w:jc w:val="both"/>
        <w:rPr>
          <w:rFonts w:ascii="Arial" w:hAnsi="Arial" w:cs="Arial"/>
          <w:sz w:val="24"/>
          <w:szCs w:val="24"/>
        </w:rPr>
      </w:pPr>
    </w:p>
    <w:p w14:paraId="0352CFFA" w14:textId="77777777" w:rsidR="004C18B1" w:rsidRDefault="00B33DC8" w:rsidP="0062534F">
      <w:pPr>
        <w:spacing w:after="0"/>
        <w:jc w:val="both"/>
        <w:rPr>
          <w:rFonts w:ascii="Arial" w:hAnsi="Arial" w:cs="Arial"/>
          <w:sz w:val="24"/>
          <w:szCs w:val="24"/>
        </w:rPr>
      </w:pPr>
      <w:r w:rsidRPr="0062534F">
        <w:rPr>
          <w:rFonts w:ascii="Arial" w:hAnsi="Arial" w:cs="Arial"/>
          <w:sz w:val="24"/>
          <w:szCs w:val="24"/>
        </w:rPr>
        <w:t>Yes.</w:t>
      </w:r>
      <w:r w:rsidRPr="0062534F">
        <w:rPr>
          <w:rFonts w:ascii="Arial" w:hAnsi="Arial" w:cs="Arial"/>
          <w:sz w:val="24"/>
          <w:szCs w:val="24"/>
        </w:rPr>
        <w:t xml:space="preserve"> We do a lot of online classes online, and face to face on campus as well. </w:t>
      </w:r>
    </w:p>
    <w:p w14:paraId="1DDB047E" w14:textId="77777777" w:rsidR="004C18B1" w:rsidRDefault="004C18B1" w:rsidP="0062534F">
      <w:pPr>
        <w:spacing w:after="0"/>
        <w:jc w:val="both"/>
        <w:rPr>
          <w:rFonts w:ascii="Arial" w:hAnsi="Arial" w:cs="Arial"/>
          <w:sz w:val="24"/>
          <w:szCs w:val="24"/>
        </w:rPr>
      </w:pPr>
    </w:p>
    <w:p w14:paraId="160A5C23" w14:textId="77777777" w:rsidR="004C18B1" w:rsidRDefault="00B33DC8" w:rsidP="0062534F">
      <w:pPr>
        <w:spacing w:after="0"/>
        <w:jc w:val="both"/>
        <w:rPr>
          <w:rFonts w:ascii="Arial" w:hAnsi="Arial" w:cs="Arial"/>
          <w:sz w:val="24"/>
          <w:szCs w:val="24"/>
        </w:rPr>
      </w:pPr>
      <w:r w:rsidRPr="0062534F">
        <w:rPr>
          <w:rFonts w:ascii="Arial" w:hAnsi="Arial" w:cs="Arial"/>
          <w:sz w:val="24"/>
          <w:szCs w:val="24"/>
        </w:rPr>
        <w:t xml:space="preserve">Okay, I think you've actually answered my second question, which would then be How would you define blended learning? </w:t>
      </w:r>
      <w:r w:rsidR="004C18B1">
        <w:rPr>
          <w:rFonts w:ascii="Arial" w:hAnsi="Arial" w:cs="Arial"/>
          <w:sz w:val="24"/>
          <w:szCs w:val="24"/>
        </w:rPr>
        <w:t>O</w:t>
      </w:r>
      <w:r w:rsidRPr="0062534F">
        <w:rPr>
          <w:rFonts w:ascii="Arial" w:hAnsi="Arial" w:cs="Arial"/>
          <w:sz w:val="24"/>
          <w:szCs w:val="24"/>
        </w:rPr>
        <w:t>nline and face to</w:t>
      </w:r>
      <w:r w:rsidRPr="0062534F">
        <w:rPr>
          <w:rFonts w:ascii="Arial" w:hAnsi="Arial" w:cs="Arial"/>
          <w:sz w:val="24"/>
          <w:szCs w:val="24"/>
        </w:rPr>
        <w:t xml:space="preserve"> face campus? </w:t>
      </w:r>
      <w:r w:rsidR="004C18B1">
        <w:rPr>
          <w:rFonts w:ascii="Arial" w:hAnsi="Arial" w:cs="Arial"/>
          <w:sz w:val="24"/>
          <w:szCs w:val="24"/>
        </w:rPr>
        <w:t xml:space="preserve">[Nods]. </w:t>
      </w:r>
      <w:r w:rsidRPr="0062534F">
        <w:rPr>
          <w:rFonts w:ascii="Arial" w:hAnsi="Arial" w:cs="Arial"/>
          <w:sz w:val="24"/>
          <w:szCs w:val="24"/>
        </w:rPr>
        <w:t>Cool. Okay, um, if we first focus on your online classes, if you think of a</w:t>
      </w:r>
      <w:r w:rsidRPr="0062534F">
        <w:rPr>
          <w:rFonts w:ascii="Arial" w:hAnsi="Arial" w:cs="Arial"/>
          <w:sz w:val="24"/>
          <w:szCs w:val="24"/>
        </w:rPr>
        <w:t xml:space="preserve"> typical online class, what three things would you do in an online class. </w:t>
      </w:r>
    </w:p>
    <w:p w14:paraId="314B9E38" w14:textId="77777777" w:rsidR="004C18B1" w:rsidRDefault="004C18B1" w:rsidP="0062534F">
      <w:pPr>
        <w:spacing w:after="0"/>
        <w:jc w:val="both"/>
        <w:rPr>
          <w:rFonts w:ascii="Arial" w:hAnsi="Arial" w:cs="Arial"/>
          <w:sz w:val="24"/>
          <w:szCs w:val="24"/>
        </w:rPr>
      </w:pPr>
    </w:p>
    <w:p w14:paraId="553DEFC3" w14:textId="77777777" w:rsidR="00056E4D" w:rsidRDefault="00B33DC8" w:rsidP="0062534F">
      <w:pPr>
        <w:spacing w:after="0"/>
        <w:jc w:val="both"/>
        <w:rPr>
          <w:rFonts w:ascii="Arial" w:hAnsi="Arial" w:cs="Arial"/>
          <w:sz w:val="24"/>
          <w:szCs w:val="24"/>
        </w:rPr>
      </w:pPr>
      <w:r w:rsidRPr="0062534F">
        <w:rPr>
          <w:rFonts w:ascii="Arial" w:hAnsi="Arial" w:cs="Arial"/>
          <w:sz w:val="24"/>
          <w:szCs w:val="24"/>
        </w:rPr>
        <w:t>Um, depending on whether it's in the beginning of the first semester, I think our first week</w:t>
      </w:r>
      <w:r w:rsidRPr="0062534F">
        <w:rPr>
          <w:rFonts w:ascii="Arial" w:hAnsi="Arial" w:cs="Arial"/>
          <w:sz w:val="24"/>
          <w:szCs w:val="24"/>
        </w:rPr>
        <w:t xml:space="preserve"> of online classes were all recorded. </w:t>
      </w:r>
      <w:proofErr w:type="gramStart"/>
      <w:r w:rsidRPr="0062534F">
        <w:rPr>
          <w:rFonts w:ascii="Arial" w:hAnsi="Arial" w:cs="Arial"/>
          <w:sz w:val="24"/>
          <w:szCs w:val="24"/>
        </w:rPr>
        <w:t>So</w:t>
      </w:r>
      <w:proofErr w:type="gramEnd"/>
      <w:r w:rsidRPr="0062534F">
        <w:rPr>
          <w:rFonts w:ascii="Arial" w:hAnsi="Arial" w:cs="Arial"/>
          <w:sz w:val="24"/>
          <w:szCs w:val="24"/>
        </w:rPr>
        <w:t xml:space="preserve"> make sure that you press the record button, then the second thing that I do is obviously put up my slides, make sure everything is good involved before the students even enter the room. So that would be the second t</w:t>
      </w:r>
      <w:r w:rsidRPr="0062534F">
        <w:rPr>
          <w:rFonts w:ascii="Arial" w:hAnsi="Arial" w:cs="Arial"/>
          <w:sz w:val="24"/>
          <w:szCs w:val="24"/>
        </w:rPr>
        <w:t xml:space="preserve">hing. And obviously, the third thing would be introduction and all the instructions. </w:t>
      </w:r>
      <w:proofErr w:type="gramStart"/>
      <w:r w:rsidRPr="0062534F">
        <w:rPr>
          <w:rFonts w:ascii="Arial" w:hAnsi="Arial" w:cs="Arial"/>
          <w:sz w:val="24"/>
          <w:szCs w:val="24"/>
        </w:rPr>
        <w:t>So</w:t>
      </w:r>
      <w:proofErr w:type="gramEnd"/>
      <w:r w:rsidRPr="0062534F">
        <w:rPr>
          <w:rFonts w:ascii="Arial" w:hAnsi="Arial" w:cs="Arial"/>
          <w:sz w:val="24"/>
          <w:szCs w:val="24"/>
        </w:rPr>
        <w:t xml:space="preserve"> if there's going to be a quiz, or if there's going to be some kind of test, or I expect them to go into groups at then give them all those instructions for the class. S</w:t>
      </w:r>
      <w:r w:rsidRPr="0062534F">
        <w:rPr>
          <w:rFonts w:ascii="Arial" w:hAnsi="Arial" w:cs="Arial"/>
          <w:sz w:val="24"/>
          <w:szCs w:val="24"/>
        </w:rPr>
        <w:t>o, for example, we had a task one of our ice tasks was more in a group environment, I will first tell them, would you guys prefer to go into groups that you do know? So please give me a list of people that you'd like to go into agree with? Or would you jus</w:t>
      </w:r>
      <w:r w:rsidRPr="0062534F">
        <w:rPr>
          <w:rFonts w:ascii="Arial" w:hAnsi="Arial" w:cs="Arial"/>
          <w:sz w:val="24"/>
          <w:szCs w:val="24"/>
        </w:rPr>
        <w:t xml:space="preserve">t would </w:t>
      </w:r>
      <w:proofErr w:type="spellStart"/>
      <w:r w:rsidRPr="0062534F">
        <w:rPr>
          <w:rFonts w:ascii="Arial" w:hAnsi="Arial" w:cs="Arial"/>
          <w:sz w:val="24"/>
          <w:szCs w:val="24"/>
        </w:rPr>
        <w:t>would</w:t>
      </w:r>
      <w:proofErr w:type="spellEnd"/>
      <w:r w:rsidRPr="0062534F">
        <w:rPr>
          <w:rFonts w:ascii="Arial" w:hAnsi="Arial" w:cs="Arial"/>
          <w:sz w:val="24"/>
          <w:szCs w:val="24"/>
        </w:rPr>
        <w:t xml:space="preserve"> you just want a random selection? So that's better one of the first thing? </w:t>
      </w:r>
    </w:p>
    <w:p w14:paraId="2F68BECF" w14:textId="77777777" w:rsidR="00056E4D" w:rsidRDefault="00056E4D" w:rsidP="0062534F">
      <w:pPr>
        <w:spacing w:after="0"/>
        <w:jc w:val="both"/>
        <w:rPr>
          <w:rFonts w:ascii="Arial" w:hAnsi="Arial" w:cs="Arial"/>
          <w:sz w:val="24"/>
          <w:szCs w:val="24"/>
        </w:rPr>
      </w:pPr>
    </w:p>
    <w:p w14:paraId="15F7568D" w14:textId="77777777" w:rsidR="00056E4D" w:rsidRDefault="00B33DC8" w:rsidP="0062534F">
      <w:pPr>
        <w:spacing w:after="0"/>
        <w:jc w:val="both"/>
        <w:rPr>
          <w:rFonts w:ascii="Arial" w:hAnsi="Arial" w:cs="Arial"/>
          <w:sz w:val="24"/>
          <w:szCs w:val="24"/>
        </w:rPr>
      </w:pPr>
      <w:r w:rsidRPr="0062534F">
        <w:rPr>
          <w:rFonts w:ascii="Arial" w:hAnsi="Arial" w:cs="Arial"/>
          <w:sz w:val="24"/>
          <w:szCs w:val="24"/>
        </w:rPr>
        <w:t xml:space="preserve">And then what sort of techniques do you use in an online classroom? </w:t>
      </w:r>
      <w:proofErr w:type="gramStart"/>
      <w:r w:rsidRPr="0062534F">
        <w:rPr>
          <w:rFonts w:ascii="Arial" w:hAnsi="Arial" w:cs="Arial"/>
          <w:sz w:val="24"/>
          <w:szCs w:val="24"/>
        </w:rPr>
        <w:t>So</w:t>
      </w:r>
      <w:proofErr w:type="gramEnd"/>
      <w:r w:rsidRPr="0062534F">
        <w:rPr>
          <w:rFonts w:ascii="Arial" w:hAnsi="Arial" w:cs="Arial"/>
          <w:sz w:val="24"/>
          <w:szCs w:val="24"/>
        </w:rPr>
        <w:t xml:space="preserve"> you've already said that you use slides? And that they might be some group work components? Is t</w:t>
      </w:r>
      <w:r w:rsidRPr="0062534F">
        <w:rPr>
          <w:rFonts w:ascii="Arial" w:hAnsi="Arial" w:cs="Arial"/>
          <w:sz w:val="24"/>
          <w:szCs w:val="24"/>
        </w:rPr>
        <w:t xml:space="preserve">here anything else that you would do online, or use </w:t>
      </w:r>
      <w:r w:rsidR="00056E4D">
        <w:rPr>
          <w:rFonts w:ascii="Arial" w:hAnsi="Arial" w:cs="Arial"/>
          <w:sz w:val="24"/>
          <w:szCs w:val="24"/>
        </w:rPr>
        <w:t>i</w:t>
      </w:r>
      <w:r w:rsidRPr="0062534F">
        <w:rPr>
          <w:rFonts w:ascii="Arial" w:hAnsi="Arial" w:cs="Arial"/>
          <w:sz w:val="24"/>
          <w:szCs w:val="24"/>
        </w:rPr>
        <w:t xml:space="preserve">n them? </w:t>
      </w:r>
    </w:p>
    <w:p w14:paraId="7E891AFB" w14:textId="77777777" w:rsidR="00056E4D" w:rsidRDefault="00056E4D" w:rsidP="0062534F">
      <w:pPr>
        <w:spacing w:after="0"/>
        <w:jc w:val="both"/>
        <w:rPr>
          <w:rFonts w:ascii="Arial" w:hAnsi="Arial" w:cs="Arial"/>
          <w:sz w:val="24"/>
          <w:szCs w:val="24"/>
        </w:rPr>
      </w:pPr>
    </w:p>
    <w:p w14:paraId="76F3A777" w14:textId="42A03B18" w:rsidR="00A11FA9" w:rsidRPr="0062534F" w:rsidRDefault="00B33DC8" w:rsidP="0062534F">
      <w:pPr>
        <w:spacing w:after="0"/>
        <w:jc w:val="both"/>
        <w:rPr>
          <w:rFonts w:ascii="Arial" w:hAnsi="Arial" w:cs="Arial"/>
          <w:sz w:val="24"/>
          <w:szCs w:val="24"/>
        </w:rPr>
      </w:pPr>
      <w:r w:rsidRPr="0062534F">
        <w:rPr>
          <w:rFonts w:ascii="Arial" w:hAnsi="Arial" w:cs="Arial"/>
          <w:sz w:val="24"/>
          <w:szCs w:val="24"/>
        </w:rPr>
        <w:t xml:space="preserve">The second thing that I would use would be the polls. </w:t>
      </w:r>
      <w:proofErr w:type="gramStart"/>
      <w:r w:rsidRPr="0062534F">
        <w:rPr>
          <w:rFonts w:ascii="Arial" w:hAnsi="Arial" w:cs="Arial"/>
          <w:sz w:val="24"/>
          <w:szCs w:val="24"/>
        </w:rPr>
        <w:t>So</w:t>
      </w:r>
      <w:proofErr w:type="gramEnd"/>
      <w:r w:rsidRPr="0062534F">
        <w:rPr>
          <w:rFonts w:ascii="Arial" w:hAnsi="Arial" w:cs="Arial"/>
          <w:sz w:val="24"/>
          <w:szCs w:val="24"/>
        </w:rPr>
        <w:t xml:space="preserve"> if I want them to either read something I'd ask them to obviously rate</w:t>
      </w:r>
      <w:r w:rsidR="00056E4D">
        <w:rPr>
          <w:rFonts w:ascii="Arial" w:hAnsi="Arial" w:cs="Arial"/>
          <w:sz w:val="24"/>
          <w:szCs w:val="24"/>
        </w:rPr>
        <w:t xml:space="preserve"> it</w:t>
      </w:r>
      <w:r w:rsidRPr="0062534F">
        <w:rPr>
          <w:rFonts w:ascii="Arial" w:hAnsi="Arial" w:cs="Arial"/>
          <w:sz w:val="24"/>
          <w:szCs w:val="24"/>
        </w:rPr>
        <w:t xml:space="preserve"> or if I want them to ask any other questions or answer any other q</w:t>
      </w:r>
      <w:r w:rsidRPr="0062534F">
        <w:rPr>
          <w:rFonts w:ascii="Arial" w:hAnsi="Arial" w:cs="Arial"/>
          <w:sz w:val="24"/>
          <w:szCs w:val="24"/>
        </w:rPr>
        <w:t>uestion, I'd expect them to answer it. I also use the whiteboard, the whiteboard to effectively</w:t>
      </w:r>
      <w:r w:rsidR="00A11FA9">
        <w:rPr>
          <w:rFonts w:ascii="Arial" w:hAnsi="Arial" w:cs="Arial"/>
          <w:sz w:val="24"/>
          <w:szCs w:val="24"/>
        </w:rPr>
        <w:t>, f</w:t>
      </w:r>
      <w:r w:rsidRPr="0062534F">
        <w:rPr>
          <w:rFonts w:ascii="Arial" w:hAnsi="Arial" w:cs="Arial"/>
          <w:sz w:val="24"/>
          <w:szCs w:val="24"/>
        </w:rPr>
        <w:t>irstly, because it's</w:t>
      </w:r>
      <w:r w:rsidRPr="0062534F">
        <w:rPr>
          <w:rFonts w:ascii="Arial" w:hAnsi="Arial" w:cs="Arial"/>
          <w:sz w:val="24"/>
          <w:szCs w:val="24"/>
        </w:rPr>
        <w:t xml:space="preserve"> anonymous, so I'm not able to tell who is typing what. </w:t>
      </w:r>
      <w:proofErr w:type="gramStart"/>
      <w:r w:rsidRPr="0062534F">
        <w:rPr>
          <w:rFonts w:ascii="Arial" w:hAnsi="Arial" w:cs="Arial"/>
          <w:sz w:val="24"/>
          <w:szCs w:val="24"/>
        </w:rPr>
        <w:t>So</w:t>
      </w:r>
      <w:proofErr w:type="gramEnd"/>
      <w:r w:rsidRPr="0062534F">
        <w:rPr>
          <w:rFonts w:ascii="Arial" w:hAnsi="Arial" w:cs="Arial"/>
          <w:sz w:val="24"/>
          <w:szCs w:val="24"/>
        </w:rPr>
        <w:t xml:space="preserve"> if, for example, I want to break the ice or ask them a question that </w:t>
      </w:r>
      <w:r w:rsidR="00A11FA9">
        <w:rPr>
          <w:rFonts w:ascii="Arial" w:hAnsi="Arial" w:cs="Arial"/>
          <w:sz w:val="24"/>
          <w:szCs w:val="24"/>
        </w:rPr>
        <w:t xml:space="preserve">they </w:t>
      </w:r>
      <w:r w:rsidRPr="0062534F">
        <w:rPr>
          <w:rFonts w:ascii="Arial" w:hAnsi="Arial" w:cs="Arial"/>
          <w:sz w:val="24"/>
          <w:szCs w:val="24"/>
        </w:rPr>
        <w:t>might f</w:t>
      </w:r>
      <w:r w:rsidRPr="0062534F">
        <w:rPr>
          <w:rFonts w:ascii="Arial" w:hAnsi="Arial" w:cs="Arial"/>
          <w:sz w:val="24"/>
          <w:szCs w:val="24"/>
        </w:rPr>
        <w:t xml:space="preserve">eel embarrassed about. And I'd ask it on the whiteboard, because it's quite anonymous. Another tool that I do use is definitely </w:t>
      </w:r>
      <w:r w:rsidRPr="0062534F">
        <w:rPr>
          <w:rFonts w:ascii="Arial" w:hAnsi="Arial" w:cs="Arial"/>
          <w:sz w:val="24"/>
          <w:szCs w:val="24"/>
        </w:rPr>
        <w:lastRenderedPageBreak/>
        <w:t>the ch</w:t>
      </w:r>
      <w:r w:rsidR="00A11FA9">
        <w:rPr>
          <w:rFonts w:ascii="Arial" w:hAnsi="Arial" w:cs="Arial"/>
          <w:sz w:val="24"/>
          <w:szCs w:val="24"/>
        </w:rPr>
        <w:t>at</w:t>
      </w:r>
      <w:r w:rsidRPr="0062534F">
        <w:rPr>
          <w:rFonts w:ascii="Arial" w:hAnsi="Arial" w:cs="Arial"/>
          <w:sz w:val="24"/>
          <w:szCs w:val="24"/>
        </w:rPr>
        <w:t xml:space="preserve"> box. So that allows me to one know that they are ready if perhaps they have to come back into class. Are you guys fine</w:t>
      </w:r>
      <w:r w:rsidRPr="0062534F">
        <w:rPr>
          <w:rFonts w:ascii="Arial" w:hAnsi="Arial" w:cs="Arial"/>
          <w:sz w:val="24"/>
          <w:szCs w:val="24"/>
        </w:rPr>
        <w:t xml:space="preserve">? Are you </w:t>
      </w:r>
      <w:proofErr w:type="gramStart"/>
      <w:r w:rsidRPr="0062534F">
        <w:rPr>
          <w:rFonts w:ascii="Arial" w:hAnsi="Arial" w:cs="Arial"/>
          <w:sz w:val="24"/>
          <w:szCs w:val="24"/>
        </w:rPr>
        <w:t>guys</w:t>
      </w:r>
      <w:proofErr w:type="gramEnd"/>
      <w:r w:rsidRPr="0062534F">
        <w:rPr>
          <w:rFonts w:ascii="Arial" w:hAnsi="Arial" w:cs="Arial"/>
          <w:sz w:val="24"/>
          <w:szCs w:val="24"/>
        </w:rPr>
        <w:t xml:space="preserve"> okay? Do you guys understand? If </w:t>
      </w:r>
      <w:proofErr w:type="gramStart"/>
      <w:r w:rsidRPr="0062534F">
        <w:rPr>
          <w:rFonts w:ascii="Arial" w:hAnsi="Arial" w:cs="Arial"/>
          <w:sz w:val="24"/>
          <w:szCs w:val="24"/>
        </w:rPr>
        <w:t>this particular announcements</w:t>
      </w:r>
      <w:proofErr w:type="gramEnd"/>
      <w:r w:rsidRPr="0062534F">
        <w:rPr>
          <w:rFonts w:ascii="Arial" w:hAnsi="Arial" w:cs="Arial"/>
          <w:sz w:val="24"/>
          <w:szCs w:val="24"/>
        </w:rPr>
        <w:t xml:space="preserve"> that I want to remain as part of the entire class, I would then maybe post</w:t>
      </w:r>
      <w:r w:rsidR="00A11FA9">
        <w:rPr>
          <w:rFonts w:ascii="Arial" w:hAnsi="Arial" w:cs="Arial"/>
          <w:sz w:val="24"/>
          <w:szCs w:val="24"/>
        </w:rPr>
        <w:t xml:space="preserve"> it</w:t>
      </w:r>
      <w:r w:rsidRPr="0062534F">
        <w:rPr>
          <w:rFonts w:ascii="Arial" w:hAnsi="Arial" w:cs="Arial"/>
          <w:sz w:val="24"/>
          <w:szCs w:val="24"/>
        </w:rPr>
        <w:t xml:space="preserve"> once or twice, or for those who've just newly joined in and post</w:t>
      </w:r>
      <w:r w:rsidR="00A11FA9">
        <w:rPr>
          <w:rFonts w:ascii="Arial" w:hAnsi="Arial" w:cs="Arial"/>
          <w:sz w:val="24"/>
          <w:szCs w:val="24"/>
        </w:rPr>
        <w:t xml:space="preserve"> it</w:t>
      </w:r>
      <w:r w:rsidRPr="0062534F">
        <w:rPr>
          <w:rFonts w:ascii="Arial" w:hAnsi="Arial" w:cs="Arial"/>
          <w:sz w:val="24"/>
          <w:szCs w:val="24"/>
        </w:rPr>
        <w:t xml:space="preserve"> almost three or four times. So tho</w:t>
      </w:r>
      <w:r w:rsidRPr="0062534F">
        <w:rPr>
          <w:rFonts w:ascii="Arial" w:hAnsi="Arial" w:cs="Arial"/>
          <w:sz w:val="24"/>
          <w:szCs w:val="24"/>
        </w:rPr>
        <w:t>ugh that would be for announcement or any other important information. And then sometimes students don't like giving feedback. They don't like unmuting the mic mics, so that's where the chat function would also come</w:t>
      </w:r>
      <w:r w:rsidR="00A11FA9">
        <w:rPr>
          <w:rFonts w:ascii="Arial" w:hAnsi="Arial" w:cs="Arial"/>
          <w:sz w:val="24"/>
          <w:szCs w:val="24"/>
        </w:rPr>
        <w:t xml:space="preserve"> in.</w:t>
      </w:r>
    </w:p>
    <w:p w14:paraId="691553CE" w14:textId="77777777" w:rsidR="001B6B5C" w:rsidRPr="0062534F" w:rsidRDefault="001B6B5C" w:rsidP="0062534F">
      <w:pPr>
        <w:spacing w:after="0"/>
        <w:jc w:val="both"/>
        <w:rPr>
          <w:rFonts w:ascii="Arial" w:hAnsi="Arial" w:cs="Arial"/>
          <w:sz w:val="24"/>
          <w:szCs w:val="24"/>
        </w:rPr>
      </w:pPr>
    </w:p>
    <w:p w14:paraId="488C82F0" w14:textId="317946F9" w:rsidR="009C1605" w:rsidRDefault="00B33DC8" w:rsidP="0062534F">
      <w:pPr>
        <w:spacing w:after="0"/>
        <w:jc w:val="both"/>
        <w:rPr>
          <w:rFonts w:ascii="Arial" w:hAnsi="Arial" w:cs="Arial"/>
          <w:sz w:val="24"/>
          <w:szCs w:val="24"/>
        </w:rPr>
      </w:pPr>
      <w:r w:rsidRPr="0062534F">
        <w:rPr>
          <w:rFonts w:ascii="Arial" w:hAnsi="Arial" w:cs="Arial"/>
          <w:sz w:val="24"/>
          <w:szCs w:val="24"/>
        </w:rPr>
        <w:t xml:space="preserve">Okay, </w:t>
      </w:r>
      <w:r w:rsidR="00A11FA9">
        <w:rPr>
          <w:rFonts w:ascii="Arial" w:hAnsi="Arial" w:cs="Arial"/>
          <w:sz w:val="24"/>
          <w:szCs w:val="24"/>
        </w:rPr>
        <w:t>please say if my</w:t>
      </w:r>
      <w:r w:rsidRPr="0062534F">
        <w:rPr>
          <w:rFonts w:ascii="Arial" w:hAnsi="Arial" w:cs="Arial"/>
          <w:sz w:val="24"/>
          <w:szCs w:val="24"/>
        </w:rPr>
        <w:t xml:space="preserve"> an</w:t>
      </w:r>
      <w:r w:rsidRPr="0062534F">
        <w:rPr>
          <w:rFonts w:ascii="Arial" w:hAnsi="Arial" w:cs="Arial"/>
          <w:sz w:val="24"/>
          <w:szCs w:val="24"/>
        </w:rPr>
        <w:t xml:space="preserve">swers are too long? </w:t>
      </w:r>
      <w:r w:rsidR="009C1605">
        <w:rPr>
          <w:rFonts w:ascii="Arial" w:hAnsi="Arial" w:cs="Arial"/>
          <w:sz w:val="24"/>
          <w:szCs w:val="24"/>
        </w:rPr>
        <w:t>[interviewer name deleted]</w:t>
      </w:r>
      <w:r w:rsidRPr="0062534F">
        <w:rPr>
          <w:rFonts w:ascii="Arial" w:hAnsi="Arial" w:cs="Arial"/>
          <w:sz w:val="24"/>
          <w:szCs w:val="24"/>
        </w:rPr>
        <w:t xml:space="preserve">? </w:t>
      </w:r>
    </w:p>
    <w:p w14:paraId="6E017BD9" w14:textId="77777777" w:rsidR="009C1605" w:rsidRDefault="009C1605" w:rsidP="0062534F">
      <w:pPr>
        <w:spacing w:after="0"/>
        <w:jc w:val="both"/>
        <w:rPr>
          <w:rFonts w:ascii="Arial" w:hAnsi="Arial" w:cs="Arial"/>
          <w:sz w:val="24"/>
          <w:szCs w:val="24"/>
        </w:rPr>
      </w:pPr>
    </w:p>
    <w:p w14:paraId="1AEA38AC" w14:textId="77777777" w:rsidR="009C1605" w:rsidRDefault="00B33DC8" w:rsidP="0062534F">
      <w:pPr>
        <w:spacing w:after="0"/>
        <w:jc w:val="both"/>
        <w:rPr>
          <w:rFonts w:ascii="Arial" w:hAnsi="Arial" w:cs="Arial"/>
          <w:sz w:val="24"/>
          <w:szCs w:val="24"/>
        </w:rPr>
      </w:pPr>
      <w:r w:rsidRPr="0062534F">
        <w:rPr>
          <w:rFonts w:ascii="Arial" w:hAnsi="Arial" w:cs="Arial"/>
          <w:sz w:val="24"/>
          <w:szCs w:val="24"/>
        </w:rPr>
        <w:t xml:space="preserve">No, no that perfect. See if the camera was on, you would see me writing. I'm writing like mad on this side. So, you mentioned I think you mentioned some people, </w:t>
      </w:r>
      <w:r w:rsidR="009C1605">
        <w:rPr>
          <w:rFonts w:ascii="Arial" w:hAnsi="Arial" w:cs="Arial"/>
          <w:sz w:val="24"/>
          <w:szCs w:val="24"/>
        </w:rPr>
        <w:t>polling</w:t>
      </w:r>
      <w:r w:rsidRPr="0062534F">
        <w:rPr>
          <w:rFonts w:ascii="Arial" w:hAnsi="Arial" w:cs="Arial"/>
          <w:sz w:val="24"/>
          <w:szCs w:val="24"/>
        </w:rPr>
        <w:t xml:space="preserve">. </w:t>
      </w:r>
    </w:p>
    <w:p w14:paraId="0733CFF1" w14:textId="77777777" w:rsidR="009C1605" w:rsidRDefault="009C1605" w:rsidP="0062534F">
      <w:pPr>
        <w:spacing w:after="0"/>
        <w:jc w:val="both"/>
        <w:rPr>
          <w:rFonts w:ascii="Arial" w:hAnsi="Arial" w:cs="Arial"/>
          <w:sz w:val="24"/>
          <w:szCs w:val="24"/>
        </w:rPr>
      </w:pPr>
    </w:p>
    <w:p w14:paraId="155E5A8D" w14:textId="77777777" w:rsidR="009C1605" w:rsidRDefault="00B33DC8" w:rsidP="0062534F">
      <w:pPr>
        <w:spacing w:after="0"/>
        <w:jc w:val="both"/>
        <w:rPr>
          <w:rFonts w:ascii="Arial" w:hAnsi="Arial" w:cs="Arial"/>
          <w:sz w:val="24"/>
          <w:szCs w:val="24"/>
        </w:rPr>
      </w:pPr>
      <w:r w:rsidRPr="0062534F">
        <w:rPr>
          <w:rFonts w:ascii="Arial" w:hAnsi="Arial" w:cs="Arial"/>
          <w:sz w:val="24"/>
          <w:szCs w:val="24"/>
        </w:rPr>
        <w:t xml:space="preserve">Yes. </w:t>
      </w:r>
    </w:p>
    <w:p w14:paraId="13561CD9" w14:textId="77777777" w:rsidR="009C1605" w:rsidRDefault="009C1605" w:rsidP="0062534F">
      <w:pPr>
        <w:spacing w:after="0"/>
        <w:jc w:val="both"/>
        <w:rPr>
          <w:rFonts w:ascii="Arial" w:hAnsi="Arial" w:cs="Arial"/>
          <w:sz w:val="24"/>
          <w:szCs w:val="24"/>
        </w:rPr>
      </w:pPr>
    </w:p>
    <w:p w14:paraId="5529A75D" w14:textId="77777777" w:rsidR="009C1605" w:rsidRDefault="00B33DC8" w:rsidP="0062534F">
      <w:pPr>
        <w:spacing w:after="0"/>
        <w:jc w:val="both"/>
        <w:rPr>
          <w:rFonts w:ascii="Arial" w:hAnsi="Arial" w:cs="Arial"/>
          <w:sz w:val="24"/>
          <w:szCs w:val="24"/>
        </w:rPr>
      </w:pPr>
      <w:r w:rsidRPr="0062534F">
        <w:rPr>
          <w:rFonts w:ascii="Arial" w:hAnsi="Arial" w:cs="Arial"/>
          <w:sz w:val="24"/>
          <w:szCs w:val="24"/>
        </w:rPr>
        <w:t xml:space="preserve">Can you explain to me what that is? </w:t>
      </w:r>
    </w:p>
    <w:p w14:paraId="256447E9" w14:textId="77777777" w:rsidR="009C1605" w:rsidRDefault="009C1605" w:rsidP="0062534F">
      <w:pPr>
        <w:spacing w:after="0"/>
        <w:jc w:val="both"/>
        <w:rPr>
          <w:rFonts w:ascii="Arial" w:hAnsi="Arial" w:cs="Arial"/>
          <w:sz w:val="24"/>
          <w:szCs w:val="24"/>
        </w:rPr>
      </w:pPr>
    </w:p>
    <w:p w14:paraId="058A7A66" w14:textId="77777777" w:rsidR="009C1605" w:rsidRDefault="00B33DC8" w:rsidP="0062534F">
      <w:pPr>
        <w:spacing w:after="0"/>
        <w:jc w:val="both"/>
        <w:rPr>
          <w:rFonts w:ascii="Arial" w:hAnsi="Arial" w:cs="Arial"/>
          <w:sz w:val="24"/>
          <w:szCs w:val="24"/>
        </w:rPr>
      </w:pPr>
      <w:r w:rsidRPr="0062534F">
        <w:rPr>
          <w:rFonts w:ascii="Arial" w:hAnsi="Arial" w:cs="Arial"/>
          <w:sz w:val="24"/>
          <w:szCs w:val="24"/>
        </w:rPr>
        <w:t>Okay, I'm not sure if</w:t>
      </w:r>
      <w:r w:rsidRPr="0062534F">
        <w:rPr>
          <w:rFonts w:ascii="Arial" w:hAnsi="Arial" w:cs="Arial"/>
          <w:sz w:val="24"/>
          <w:szCs w:val="24"/>
        </w:rPr>
        <w:t xml:space="preserve"> the official word is, is probably. But it's that technique that allows you to take polls, surveys, sort of like miniature surveys. </w:t>
      </w:r>
      <w:proofErr w:type="gramStart"/>
      <w:r w:rsidRPr="0062534F">
        <w:rPr>
          <w:rFonts w:ascii="Arial" w:hAnsi="Arial" w:cs="Arial"/>
          <w:sz w:val="24"/>
          <w:szCs w:val="24"/>
        </w:rPr>
        <w:t>So</w:t>
      </w:r>
      <w:proofErr w:type="gramEnd"/>
      <w:r w:rsidRPr="0062534F">
        <w:rPr>
          <w:rFonts w:ascii="Arial" w:hAnsi="Arial" w:cs="Arial"/>
          <w:sz w:val="24"/>
          <w:szCs w:val="24"/>
        </w:rPr>
        <w:t xml:space="preserve"> if I had to ask them a question and maybe even rate this from one to five, students would r</w:t>
      </w:r>
      <w:r w:rsidR="009C1605">
        <w:rPr>
          <w:rFonts w:ascii="Arial" w:hAnsi="Arial" w:cs="Arial"/>
          <w:sz w:val="24"/>
          <w:szCs w:val="24"/>
        </w:rPr>
        <w:t>ate</w:t>
      </w:r>
      <w:r w:rsidRPr="0062534F">
        <w:rPr>
          <w:rFonts w:ascii="Arial" w:hAnsi="Arial" w:cs="Arial"/>
          <w:sz w:val="24"/>
          <w:szCs w:val="24"/>
        </w:rPr>
        <w:t xml:space="preserve"> certain things from one to</w:t>
      </w:r>
      <w:r w:rsidRPr="0062534F">
        <w:rPr>
          <w:rFonts w:ascii="Arial" w:hAnsi="Arial" w:cs="Arial"/>
          <w:sz w:val="24"/>
          <w:szCs w:val="24"/>
        </w:rPr>
        <w:t xml:space="preserve"> five, and that information would be immediately available. And if I have to ask them with a, for example, do you prefer pink or blue ice cream? And then remember, they are in may not in the same city? </w:t>
      </w:r>
      <w:proofErr w:type="gramStart"/>
      <w:r w:rsidRPr="0062534F">
        <w:rPr>
          <w:rFonts w:ascii="Arial" w:hAnsi="Arial" w:cs="Arial"/>
          <w:sz w:val="24"/>
          <w:szCs w:val="24"/>
        </w:rPr>
        <w:t>So</w:t>
      </w:r>
      <w:proofErr w:type="gramEnd"/>
      <w:r w:rsidRPr="0062534F">
        <w:rPr>
          <w:rFonts w:ascii="Arial" w:hAnsi="Arial" w:cs="Arial"/>
          <w:sz w:val="24"/>
          <w:szCs w:val="24"/>
        </w:rPr>
        <w:t xml:space="preserve"> the answer would be more honest, th</w:t>
      </w:r>
      <w:r w:rsidR="009C1605">
        <w:rPr>
          <w:rFonts w:ascii="Arial" w:hAnsi="Arial" w:cs="Arial"/>
          <w:sz w:val="24"/>
          <w:szCs w:val="24"/>
        </w:rPr>
        <w:t>a</w:t>
      </w:r>
      <w:r w:rsidRPr="0062534F">
        <w:rPr>
          <w:rFonts w:ascii="Arial" w:hAnsi="Arial" w:cs="Arial"/>
          <w:sz w:val="24"/>
          <w:szCs w:val="24"/>
        </w:rPr>
        <w:t xml:space="preserve">n if they were </w:t>
      </w:r>
      <w:r w:rsidRPr="0062534F">
        <w:rPr>
          <w:rFonts w:ascii="Arial" w:hAnsi="Arial" w:cs="Arial"/>
          <w:sz w:val="24"/>
          <w:szCs w:val="24"/>
        </w:rPr>
        <w:t>in a classroom environment, because if they were in a classroom environment, it would be more influenced. My friend says he likes pink ice cream. And I like blue ice cream, for instance, this time, they're sitting at home, and they listening to online clas</w:t>
      </w:r>
      <w:r w:rsidRPr="0062534F">
        <w:rPr>
          <w:rFonts w:ascii="Arial" w:hAnsi="Arial" w:cs="Arial"/>
          <w:sz w:val="24"/>
          <w:szCs w:val="24"/>
        </w:rPr>
        <w:t xml:space="preserve">s. </w:t>
      </w:r>
      <w:proofErr w:type="gramStart"/>
      <w:r w:rsidRPr="0062534F">
        <w:rPr>
          <w:rFonts w:ascii="Arial" w:hAnsi="Arial" w:cs="Arial"/>
          <w:sz w:val="24"/>
          <w:szCs w:val="24"/>
        </w:rPr>
        <w:t>So</w:t>
      </w:r>
      <w:proofErr w:type="gramEnd"/>
      <w:r w:rsidRPr="0062534F">
        <w:rPr>
          <w:rFonts w:ascii="Arial" w:hAnsi="Arial" w:cs="Arial"/>
          <w:sz w:val="24"/>
          <w:szCs w:val="24"/>
        </w:rPr>
        <w:t xml:space="preserve"> you get more an honest answer </w:t>
      </w:r>
      <w:r w:rsidR="009C1605">
        <w:rPr>
          <w:rFonts w:ascii="Arial" w:hAnsi="Arial" w:cs="Arial"/>
          <w:sz w:val="24"/>
          <w:szCs w:val="24"/>
        </w:rPr>
        <w:t xml:space="preserve">than if </w:t>
      </w:r>
      <w:r w:rsidRPr="0062534F">
        <w:rPr>
          <w:rFonts w:ascii="Arial" w:hAnsi="Arial" w:cs="Arial"/>
          <w:sz w:val="24"/>
          <w:szCs w:val="24"/>
        </w:rPr>
        <w:t xml:space="preserve">they would in class so that </w:t>
      </w:r>
      <w:r w:rsidR="009C1605">
        <w:rPr>
          <w:rFonts w:ascii="Arial" w:hAnsi="Arial" w:cs="Arial"/>
          <w:sz w:val="24"/>
          <w:szCs w:val="24"/>
        </w:rPr>
        <w:t>poll</w:t>
      </w:r>
      <w:r w:rsidRPr="0062534F">
        <w:rPr>
          <w:rFonts w:ascii="Arial" w:hAnsi="Arial" w:cs="Arial"/>
          <w:sz w:val="24"/>
          <w:szCs w:val="24"/>
        </w:rPr>
        <w:t xml:space="preserve"> allows you to either vote for some</w:t>
      </w:r>
      <w:r w:rsidRPr="0062534F">
        <w:rPr>
          <w:rFonts w:ascii="Arial" w:hAnsi="Arial" w:cs="Arial"/>
          <w:sz w:val="24"/>
          <w:szCs w:val="24"/>
        </w:rPr>
        <w:t xml:space="preserve">thing, or sort of, </w:t>
      </w:r>
      <w:r w:rsidRPr="0062534F">
        <w:rPr>
          <w:rFonts w:ascii="Arial" w:hAnsi="Arial" w:cs="Arial"/>
          <w:sz w:val="24"/>
          <w:szCs w:val="24"/>
        </w:rPr>
        <w:t xml:space="preserve">to sort of </w:t>
      </w:r>
      <w:proofErr w:type="spellStart"/>
      <w:r w:rsidRPr="0062534F">
        <w:rPr>
          <w:rFonts w:ascii="Arial" w:hAnsi="Arial" w:cs="Arial"/>
          <w:sz w:val="24"/>
          <w:szCs w:val="24"/>
        </w:rPr>
        <w:t>categorise</w:t>
      </w:r>
      <w:proofErr w:type="spellEnd"/>
      <w:r w:rsidRPr="0062534F">
        <w:rPr>
          <w:rFonts w:ascii="Arial" w:hAnsi="Arial" w:cs="Arial"/>
          <w:sz w:val="24"/>
          <w:szCs w:val="24"/>
        </w:rPr>
        <w:t xml:space="preserve"> the answer in an honest</w:t>
      </w:r>
      <w:r w:rsidRPr="0062534F">
        <w:rPr>
          <w:rFonts w:ascii="Arial" w:hAnsi="Arial" w:cs="Arial"/>
          <w:sz w:val="24"/>
          <w:szCs w:val="24"/>
        </w:rPr>
        <w:t xml:space="preserve"> opinion on something. </w:t>
      </w:r>
    </w:p>
    <w:p w14:paraId="363D9790" w14:textId="77777777" w:rsidR="009C1605" w:rsidRDefault="009C1605" w:rsidP="0062534F">
      <w:pPr>
        <w:spacing w:after="0"/>
        <w:jc w:val="both"/>
        <w:rPr>
          <w:rFonts w:ascii="Arial" w:hAnsi="Arial" w:cs="Arial"/>
          <w:sz w:val="24"/>
          <w:szCs w:val="24"/>
        </w:rPr>
      </w:pPr>
    </w:p>
    <w:p w14:paraId="5740D5B2" w14:textId="77777777" w:rsidR="009C1605" w:rsidRDefault="00B33DC8" w:rsidP="0062534F">
      <w:pPr>
        <w:spacing w:after="0"/>
        <w:jc w:val="both"/>
        <w:rPr>
          <w:rFonts w:ascii="Arial" w:hAnsi="Arial" w:cs="Arial"/>
          <w:sz w:val="24"/>
          <w:szCs w:val="24"/>
        </w:rPr>
      </w:pPr>
      <w:r w:rsidRPr="0062534F">
        <w:rPr>
          <w:rFonts w:ascii="Arial" w:hAnsi="Arial" w:cs="Arial"/>
          <w:sz w:val="24"/>
          <w:szCs w:val="24"/>
        </w:rPr>
        <w:t xml:space="preserve">Okay, then, </w:t>
      </w:r>
      <w:r w:rsidR="009C1605">
        <w:rPr>
          <w:rFonts w:ascii="Arial" w:hAnsi="Arial" w:cs="Arial"/>
          <w:sz w:val="24"/>
          <w:szCs w:val="24"/>
        </w:rPr>
        <w:t xml:space="preserve">tell me if I’m </w:t>
      </w:r>
      <w:r w:rsidRPr="0062534F">
        <w:rPr>
          <w:rFonts w:ascii="Arial" w:hAnsi="Arial" w:cs="Arial"/>
          <w:sz w:val="24"/>
          <w:szCs w:val="24"/>
        </w:rPr>
        <w:t xml:space="preserve">wrong, right? At the beginning, you mentioned group work. </w:t>
      </w:r>
      <w:proofErr w:type="gramStart"/>
      <w:r w:rsidRPr="0062534F">
        <w:rPr>
          <w:rFonts w:ascii="Arial" w:hAnsi="Arial" w:cs="Arial"/>
          <w:sz w:val="24"/>
          <w:szCs w:val="24"/>
        </w:rPr>
        <w:t>So</w:t>
      </w:r>
      <w:proofErr w:type="gramEnd"/>
      <w:r w:rsidRPr="0062534F">
        <w:rPr>
          <w:rFonts w:ascii="Arial" w:hAnsi="Arial" w:cs="Arial"/>
          <w:sz w:val="24"/>
          <w:szCs w:val="24"/>
        </w:rPr>
        <w:t xml:space="preserve"> if they would either go into random groups, or you would assign them or they would assign themselves? Tell me</w:t>
      </w:r>
      <w:r w:rsidR="009C1605">
        <w:rPr>
          <w:rFonts w:ascii="Arial" w:hAnsi="Arial" w:cs="Arial"/>
          <w:sz w:val="24"/>
          <w:szCs w:val="24"/>
        </w:rPr>
        <w:t>,</w:t>
      </w:r>
      <w:r w:rsidRPr="0062534F">
        <w:rPr>
          <w:rFonts w:ascii="Arial" w:hAnsi="Arial" w:cs="Arial"/>
          <w:sz w:val="24"/>
          <w:szCs w:val="24"/>
        </w:rPr>
        <w:t xml:space="preserve"> explain to me what, what is putting people in </w:t>
      </w:r>
      <w:r w:rsidRPr="0062534F">
        <w:rPr>
          <w:rFonts w:ascii="Arial" w:hAnsi="Arial" w:cs="Arial"/>
          <w:sz w:val="24"/>
          <w:szCs w:val="24"/>
        </w:rPr>
        <w:t xml:space="preserve">group? What do you what do you mean with that? And why would you put people in groups? </w:t>
      </w:r>
    </w:p>
    <w:p w14:paraId="229EB97C" w14:textId="77777777" w:rsidR="009C1605" w:rsidRDefault="009C1605" w:rsidP="0062534F">
      <w:pPr>
        <w:spacing w:after="0"/>
        <w:jc w:val="both"/>
        <w:rPr>
          <w:rFonts w:ascii="Arial" w:hAnsi="Arial" w:cs="Arial"/>
          <w:sz w:val="24"/>
          <w:szCs w:val="24"/>
        </w:rPr>
      </w:pPr>
    </w:p>
    <w:p w14:paraId="723D0549" w14:textId="4A22075B" w:rsidR="001B6B5C" w:rsidRPr="0062534F" w:rsidRDefault="00B33DC8" w:rsidP="0062534F">
      <w:pPr>
        <w:spacing w:after="0"/>
        <w:jc w:val="both"/>
        <w:rPr>
          <w:rFonts w:ascii="Arial" w:hAnsi="Arial" w:cs="Arial"/>
          <w:sz w:val="24"/>
          <w:szCs w:val="24"/>
        </w:rPr>
      </w:pPr>
      <w:r w:rsidRPr="0062534F">
        <w:rPr>
          <w:rFonts w:ascii="Arial" w:hAnsi="Arial" w:cs="Arial"/>
          <w:sz w:val="24"/>
          <w:szCs w:val="24"/>
        </w:rPr>
        <w:t xml:space="preserve">Okay, um, the reason why I do okay, first would be one, to explain what </w:t>
      </w:r>
      <w:r w:rsidR="00284D05">
        <w:rPr>
          <w:rFonts w:ascii="Arial" w:hAnsi="Arial" w:cs="Arial"/>
          <w:sz w:val="24"/>
          <w:szCs w:val="24"/>
        </w:rPr>
        <w:t xml:space="preserve">a </w:t>
      </w:r>
      <w:r w:rsidRPr="0062534F">
        <w:rPr>
          <w:rFonts w:ascii="Arial" w:hAnsi="Arial" w:cs="Arial"/>
          <w:sz w:val="24"/>
          <w:szCs w:val="24"/>
        </w:rPr>
        <w:t xml:space="preserve">group is. So on </w:t>
      </w:r>
      <w:r w:rsidR="00284D05">
        <w:rPr>
          <w:rFonts w:ascii="Arial" w:hAnsi="Arial" w:cs="Arial"/>
          <w:sz w:val="24"/>
          <w:szCs w:val="24"/>
        </w:rPr>
        <w:t>[company specific program deleted]</w:t>
      </w:r>
      <w:r w:rsidRPr="0062534F">
        <w:rPr>
          <w:rFonts w:ascii="Arial" w:hAnsi="Arial" w:cs="Arial"/>
          <w:sz w:val="24"/>
          <w:szCs w:val="24"/>
        </w:rPr>
        <w:t>, you actually get a very nice function that groups people. So</w:t>
      </w:r>
      <w:r w:rsidR="00284D05">
        <w:rPr>
          <w:rFonts w:ascii="Arial" w:hAnsi="Arial" w:cs="Arial"/>
          <w:sz w:val="24"/>
          <w:szCs w:val="24"/>
        </w:rPr>
        <w:t>,</w:t>
      </w:r>
      <w:r w:rsidRPr="0062534F">
        <w:rPr>
          <w:rFonts w:ascii="Arial" w:hAnsi="Arial" w:cs="Arial"/>
          <w:sz w:val="24"/>
          <w:szCs w:val="24"/>
        </w:rPr>
        <w:t xml:space="preserve"> this I learned during our</w:t>
      </w:r>
      <w:r w:rsidR="00284D05">
        <w:rPr>
          <w:rFonts w:ascii="Arial" w:hAnsi="Arial" w:cs="Arial"/>
          <w:sz w:val="24"/>
          <w:szCs w:val="24"/>
        </w:rPr>
        <w:t xml:space="preserve">, </w:t>
      </w:r>
      <w:r w:rsidRPr="0062534F">
        <w:rPr>
          <w:rFonts w:ascii="Arial" w:hAnsi="Arial" w:cs="Arial"/>
          <w:sz w:val="24"/>
          <w:szCs w:val="24"/>
        </w:rPr>
        <w:t xml:space="preserve">I think it was introduction, where they would put us in groups, and you actually get to discuss with people from </w:t>
      </w:r>
      <w:proofErr w:type="spellStart"/>
      <w:r w:rsidRPr="0062534F">
        <w:rPr>
          <w:rFonts w:ascii="Arial" w:hAnsi="Arial" w:cs="Arial"/>
          <w:sz w:val="24"/>
          <w:szCs w:val="24"/>
        </w:rPr>
        <w:t>Jo'burg</w:t>
      </w:r>
      <w:proofErr w:type="spellEnd"/>
      <w:r w:rsidRPr="0062534F">
        <w:rPr>
          <w:rFonts w:ascii="Arial" w:hAnsi="Arial" w:cs="Arial"/>
          <w:sz w:val="24"/>
          <w:szCs w:val="24"/>
        </w:rPr>
        <w:t xml:space="preserve"> Cape Town Durban, and have a sort of a different perspective from another group. So</w:t>
      </w:r>
      <w:r w:rsidR="00284D05">
        <w:rPr>
          <w:rFonts w:ascii="Arial" w:hAnsi="Arial" w:cs="Arial"/>
          <w:sz w:val="24"/>
          <w:szCs w:val="24"/>
        </w:rPr>
        <w:t>,</w:t>
      </w:r>
      <w:r w:rsidRPr="0062534F">
        <w:rPr>
          <w:rFonts w:ascii="Arial" w:hAnsi="Arial" w:cs="Arial"/>
          <w:sz w:val="24"/>
          <w:szCs w:val="24"/>
        </w:rPr>
        <w:t xml:space="preserve"> the reason why I int</w:t>
      </w:r>
      <w:r w:rsidRPr="0062534F">
        <w:rPr>
          <w:rFonts w:ascii="Arial" w:hAnsi="Arial" w:cs="Arial"/>
          <w:sz w:val="24"/>
          <w:szCs w:val="24"/>
        </w:rPr>
        <w:t xml:space="preserve">roduced it to my class, is because one, it allows them to discuss, so it's very similar to a </w:t>
      </w:r>
      <w:proofErr w:type="gramStart"/>
      <w:r w:rsidRPr="0062534F">
        <w:rPr>
          <w:rFonts w:ascii="Arial" w:hAnsi="Arial" w:cs="Arial"/>
          <w:sz w:val="24"/>
          <w:szCs w:val="24"/>
        </w:rPr>
        <w:t>face to face</w:t>
      </w:r>
      <w:proofErr w:type="gramEnd"/>
      <w:r w:rsidRPr="0062534F">
        <w:rPr>
          <w:rFonts w:ascii="Arial" w:hAnsi="Arial" w:cs="Arial"/>
          <w:sz w:val="24"/>
          <w:szCs w:val="24"/>
        </w:rPr>
        <w:t xml:space="preserve"> environment, they </w:t>
      </w:r>
      <w:r w:rsidRPr="0062534F">
        <w:rPr>
          <w:rFonts w:ascii="Arial" w:hAnsi="Arial" w:cs="Arial"/>
          <w:sz w:val="24"/>
          <w:szCs w:val="24"/>
        </w:rPr>
        <w:lastRenderedPageBreak/>
        <w:t>can actually discuss a question. So</w:t>
      </w:r>
      <w:r w:rsidR="00284D05">
        <w:rPr>
          <w:rFonts w:ascii="Arial" w:hAnsi="Arial" w:cs="Arial"/>
          <w:sz w:val="24"/>
          <w:szCs w:val="24"/>
        </w:rPr>
        <w:t>,</w:t>
      </w:r>
      <w:r w:rsidRPr="0062534F">
        <w:rPr>
          <w:rFonts w:ascii="Arial" w:hAnsi="Arial" w:cs="Arial"/>
          <w:sz w:val="24"/>
          <w:szCs w:val="24"/>
        </w:rPr>
        <w:t xml:space="preserve"> in that way, you actually get to see whether they understand what you either previously presente</w:t>
      </w:r>
      <w:r w:rsidRPr="0062534F">
        <w:rPr>
          <w:rFonts w:ascii="Arial" w:hAnsi="Arial" w:cs="Arial"/>
          <w:sz w:val="24"/>
          <w:szCs w:val="24"/>
        </w:rPr>
        <w:t>d, or what you present now. So</w:t>
      </w:r>
      <w:r w:rsidR="00284D05">
        <w:rPr>
          <w:rFonts w:ascii="Arial" w:hAnsi="Arial" w:cs="Arial"/>
          <w:sz w:val="24"/>
          <w:szCs w:val="24"/>
        </w:rPr>
        <w:t>,</w:t>
      </w:r>
      <w:r w:rsidRPr="0062534F">
        <w:rPr>
          <w:rFonts w:ascii="Arial" w:hAnsi="Arial" w:cs="Arial"/>
          <w:sz w:val="24"/>
          <w:szCs w:val="24"/>
        </w:rPr>
        <w:t xml:space="preserve"> I'd ask them, it would</w:t>
      </w:r>
      <w:r w:rsidRPr="0062534F">
        <w:rPr>
          <w:rFonts w:ascii="Arial" w:hAnsi="Arial" w:cs="Arial"/>
          <w:sz w:val="24"/>
          <w:szCs w:val="24"/>
        </w:rPr>
        <w:t xml:space="preserve"> be more random, I think would be more something that is related to the material, for example, strategic communication, and strategic brand communication, when </w:t>
      </w:r>
      <w:r w:rsidR="00284D05">
        <w:rPr>
          <w:rFonts w:ascii="Arial" w:hAnsi="Arial" w:cs="Arial"/>
          <w:sz w:val="24"/>
          <w:szCs w:val="24"/>
        </w:rPr>
        <w:t>s</w:t>
      </w:r>
      <w:r w:rsidRPr="0062534F">
        <w:rPr>
          <w:rFonts w:ascii="Arial" w:hAnsi="Arial" w:cs="Arial"/>
          <w:sz w:val="24"/>
          <w:szCs w:val="24"/>
        </w:rPr>
        <w:t>ee, they have mass communication, for e</w:t>
      </w:r>
      <w:r w:rsidRPr="0062534F">
        <w:rPr>
          <w:rFonts w:ascii="Arial" w:hAnsi="Arial" w:cs="Arial"/>
          <w:sz w:val="24"/>
          <w:szCs w:val="24"/>
        </w:rPr>
        <w:t>xample. So</w:t>
      </w:r>
      <w:r w:rsidR="00284D05">
        <w:rPr>
          <w:rFonts w:ascii="Arial" w:hAnsi="Arial" w:cs="Arial"/>
          <w:sz w:val="24"/>
          <w:szCs w:val="24"/>
        </w:rPr>
        <w:t>,</w:t>
      </w:r>
      <w:r w:rsidRPr="0062534F">
        <w:rPr>
          <w:rFonts w:ascii="Arial" w:hAnsi="Arial" w:cs="Arial"/>
          <w:sz w:val="24"/>
          <w:szCs w:val="24"/>
        </w:rPr>
        <w:t xml:space="preserve"> I'd ask them so guys, do you understand what mass communication is? And in your group, in your own words, define what mass communication is? And how do people actually use mass communication and please describe a scenario, give them like five or</w:t>
      </w:r>
      <w:r w:rsidRPr="0062534F">
        <w:rPr>
          <w:rFonts w:ascii="Arial" w:hAnsi="Arial" w:cs="Arial"/>
          <w:sz w:val="24"/>
          <w:szCs w:val="24"/>
        </w:rPr>
        <w:t xml:space="preserve"> six questions that they'd go through in a group. And then every now again, I pop into the random groups, so they wouldn't know that which group I'm going to pop into. </w:t>
      </w:r>
      <w:proofErr w:type="gramStart"/>
      <w:r w:rsidRPr="0062534F">
        <w:rPr>
          <w:rFonts w:ascii="Arial" w:hAnsi="Arial" w:cs="Arial"/>
          <w:sz w:val="24"/>
          <w:szCs w:val="24"/>
        </w:rPr>
        <w:t>So</w:t>
      </w:r>
      <w:proofErr w:type="gramEnd"/>
      <w:r w:rsidRPr="0062534F">
        <w:rPr>
          <w:rFonts w:ascii="Arial" w:hAnsi="Arial" w:cs="Arial"/>
          <w:sz w:val="24"/>
          <w:szCs w:val="24"/>
        </w:rPr>
        <w:t xml:space="preserve"> I pop into the group and actually hear them discussing this. I don't think I've ever </w:t>
      </w:r>
      <w:r w:rsidRPr="0062534F">
        <w:rPr>
          <w:rFonts w:ascii="Arial" w:hAnsi="Arial" w:cs="Arial"/>
          <w:sz w:val="24"/>
          <w:szCs w:val="24"/>
        </w:rPr>
        <w:t xml:space="preserve">popped into a group and it's been quiet. </w:t>
      </w:r>
      <w:proofErr w:type="gramStart"/>
      <w:r w:rsidRPr="0062534F">
        <w:rPr>
          <w:rFonts w:ascii="Arial" w:hAnsi="Arial" w:cs="Arial"/>
          <w:sz w:val="24"/>
          <w:szCs w:val="24"/>
        </w:rPr>
        <w:t>So</w:t>
      </w:r>
      <w:proofErr w:type="gramEnd"/>
      <w:r w:rsidRPr="0062534F">
        <w:rPr>
          <w:rFonts w:ascii="Arial" w:hAnsi="Arial" w:cs="Arial"/>
          <w:sz w:val="24"/>
          <w:szCs w:val="24"/>
        </w:rPr>
        <w:t xml:space="preserve"> hear them discuss some, if they need any clarification, I would then clarify that and then we'll carry on with further sessions and move into the next group. </w:t>
      </w:r>
      <w:proofErr w:type="gramStart"/>
      <w:r w:rsidRPr="0062534F">
        <w:rPr>
          <w:rFonts w:ascii="Arial" w:hAnsi="Arial" w:cs="Arial"/>
          <w:sz w:val="24"/>
          <w:szCs w:val="24"/>
        </w:rPr>
        <w:t>So</w:t>
      </w:r>
      <w:proofErr w:type="gramEnd"/>
      <w:r w:rsidRPr="0062534F">
        <w:rPr>
          <w:rFonts w:ascii="Arial" w:hAnsi="Arial" w:cs="Arial"/>
          <w:sz w:val="24"/>
          <w:szCs w:val="24"/>
        </w:rPr>
        <w:t xml:space="preserve"> my groups are very small, I think I've had groups o</w:t>
      </w:r>
      <w:r w:rsidRPr="0062534F">
        <w:rPr>
          <w:rFonts w:ascii="Arial" w:hAnsi="Arial" w:cs="Arial"/>
          <w:sz w:val="24"/>
          <w:szCs w:val="24"/>
        </w:rPr>
        <w:t xml:space="preserve">f three and four. This allows </w:t>
      </w:r>
      <w:r w:rsidR="0047795E">
        <w:rPr>
          <w:rFonts w:ascii="Arial" w:hAnsi="Arial" w:cs="Arial"/>
          <w:sz w:val="24"/>
          <w:szCs w:val="24"/>
        </w:rPr>
        <w:t>the</w:t>
      </w:r>
      <w:r w:rsidRPr="0062534F">
        <w:rPr>
          <w:rFonts w:ascii="Arial" w:hAnsi="Arial" w:cs="Arial"/>
          <w:sz w:val="24"/>
          <w:szCs w:val="24"/>
        </w:rPr>
        <w:t>m to sort of debate</w:t>
      </w:r>
      <w:r w:rsidR="0047795E">
        <w:rPr>
          <w:rFonts w:ascii="Arial" w:hAnsi="Arial" w:cs="Arial"/>
          <w:sz w:val="24"/>
          <w:szCs w:val="24"/>
        </w:rPr>
        <w:t>. N</w:t>
      </w:r>
      <w:r w:rsidRPr="0062534F">
        <w:rPr>
          <w:rFonts w:ascii="Arial" w:hAnsi="Arial" w:cs="Arial"/>
          <w:sz w:val="24"/>
          <w:szCs w:val="24"/>
        </w:rPr>
        <w:t>obody gets learned or left out. And then towards the end of class, I the function allows you to sort of dismantle the groups, so everybody then comes into the main room, and they then present whatever th</w:t>
      </w:r>
      <w:r w:rsidRPr="0062534F">
        <w:rPr>
          <w:rFonts w:ascii="Arial" w:hAnsi="Arial" w:cs="Arial"/>
          <w:sz w:val="24"/>
          <w:szCs w:val="24"/>
        </w:rPr>
        <w:t>ey've discussed.</w:t>
      </w:r>
    </w:p>
    <w:p w14:paraId="2A00C099" w14:textId="77777777" w:rsidR="001B6B5C" w:rsidRPr="0062534F" w:rsidRDefault="001B6B5C" w:rsidP="0062534F">
      <w:pPr>
        <w:spacing w:after="0"/>
        <w:jc w:val="both"/>
        <w:rPr>
          <w:rFonts w:ascii="Arial" w:hAnsi="Arial" w:cs="Arial"/>
          <w:sz w:val="24"/>
          <w:szCs w:val="24"/>
        </w:rPr>
      </w:pPr>
    </w:p>
    <w:p w14:paraId="7029E7F0" w14:textId="4C97B596" w:rsidR="0047795E" w:rsidRDefault="00B33DC8" w:rsidP="0062534F">
      <w:pPr>
        <w:spacing w:after="0"/>
        <w:jc w:val="both"/>
        <w:rPr>
          <w:rFonts w:ascii="Arial" w:hAnsi="Arial" w:cs="Arial"/>
          <w:sz w:val="24"/>
          <w:szCs w:val="24"/>
        </w:rPr>
      </w:pPr>
      <w:r w:rsidRPr="0062534F">
        <w:rPr>
          <w:rFonts w:ascii="Arial" w:hAnsi="Arial" w:cs="Arial"/>
          <w:sz w:val="24"/>
          <w:szCs w:val="24"/>
        </w:rPr>
        <w:t xml:space="preserve">Okay, two questions on that. When you pop in into the various groups, what is your role? And the second question would be when they come back after the group discussions, </w:t>
      </w:r>
      <w:r w:rsidR="0047795E">
        <w:rPr>
          <w:rFonts w:ascii="Arial" w:hAnsi="Arial" w:cs="Arial"/>
          <w:sz w:val="24"/>
          <w:szCs w:val="24"/>
        </w:rPr>
        <w:t xml:space="preserve">you </w:t>
      </w:r>
      <w:r w:rsidRPr="0062534F">
        <w:rPr>
          <w:rFonts w:ascii="Arial" w:hAnsi="Arial" w:cs="Arial"/>
          <w:sz w:val="24"/>
          <w:szCs w:val="24"/>
        </w:rPr>
        <w:t>s</w:t>
      </w:r>
      <w:r w:rsidR="0047795E">
        <w:rPr>
          <w:rFonts w:ascii="Arial" w:hAnsi="Arial" w:cs="Arial"/>
          <w:sz w:val="24"/>
          <w:szCs w:val="24"/>
        </w:rPr>
        <w:t>aid</w:t>
      </w:r>
      <w:r w:rsidRPr="0062534F">
        <w:rPr>
          <w:rFonts w:ascii="Arial" w:hAnsi="Arial" w:cs="Arial"/>
          <w:sz w:val="24"/>
          <w:szCs w:val="24"/>
        </w:rPr>
        <w:t xml:space="preserve"> they present? What do yo</w:t>
      </w:r>
      <w:r w:rsidRPr="0062534F">
        <w:rPr>
          <w:rFonts w:ascii="Arial" w:hAnsi="Arial" w:cs="Arial"/>
          <w:sz w:val="24"/>
          <w:szCs w:val="24"/>
        </w:rPr>
        <w:t xml:space="preserve">u mean with that? </w:t>
      </w:r>
    </w:p>
    <w:p w14:paraId="18C1D65C" w14:textId="77777777" w:rsidR="0047795E" w:rsidRDefault="0047795E" w:rsidP="0062534F">
      <w:pPr>
        <w:spacing w:after="0"/>
        <w:jc w:val="both"/>
        <w:rPr>
          <w:rFonts w:ascii="Arial" w:hAnsi="Arial" w:cs="Arial"/>
          <w:sz w:val="24"/>
          <w:szCs w:val="24"/>
        </w:rPr>
      </w:pPr>
    </w:p>
    <w:p w14:paraId="328DF103" w14:textId="77777777" w:rsidR="00FA288C" w:rsidRDefault="00B33DC8" w:rsidP="0062534F">
      <w:pPr>
        <w:spacing w:after="0"/>
        <w:jc w:val="both"/>
        <w:rPr>
          <w:rFonts w:ascii="Arial" w:hAnsi="Arial" w:cs="Arial"/>
          <w:sz w:val="24"/>
          <w:szCs w:val="24"/>
        </w:rPr>
      </w:pPr>
      <w:r w:rsidRPr="0062534F">
        <w:rPr>
          <w:rFonts w:ascii="Arial" w:hAnsi="Arial" w:cs="Arial"/>
          <w:sz w:val="24"/>
          <w:szCs w:val="24"/>
        </w:rPr>
        <w:t xml:space="preserve">Okay, so what </w:t>
      </w:r>
      <w:r w:rsidR="00FA288C">
        <w:rPr>
          <w:rFonts w:ascii="Arial" w:hAnsi="Arial" w:cs="Arial"/>
          <w:sz w:val="24"/>
          <w:szCs w:val="24"/>
        </w:rPr>
        <w:t>i</w:t>
      </w:r>
      <w:r w:rsidRPr="0062534F">
        <w:rPr>
          <w:rFonts w:ascii="Arial" w:hAnsi="Arial" w:cs="Arial"/>
          <w:sz w:val="24"/>
          <w:szCs w:val="24"/>
        </w:rPr>
        <w:t xml:space="preserve">s my role when I, when I sort of walk into a group, it would be exactly the same as you being face to face with the students. </w:t>
      </w:r>
      <w:proofErr w:type="gramStart"/>
      <w:r w:rsidRPr="0062534F">
        <w:rPr>
          <w:rFonts w:ascii="Arial" w:hAnsi="Arial" w:cs="Arial"/>
          <w:sz w:val="24"/>
          <w:szCs w:val="24"/>
        </w:rPr>
        <w:t>So</w:t>
      </w:r>
      <w:proofErr w:type="gramEnd"/>
      <w:r w:rsidRPr="0062534F">
        <w:rPr>
          <w:rFonts w:ascii="Arial" w:hAnsi="Arial" w:cs="Arial"/>
          <w:sz w:val="24"/>
          <w:szCs w:val="24"/>
        </w:rPr>
        <w:t xml:space="preserve"> you know, as they</w:t>
      </w:r>
      <w:r w:rsidR="00FA288C">
        <w:rPr>
          <w:rFonts w:ascii="Arial" w:hAnsi="Arial" w:cs="Arial"/>
          <w:sz w:val="24"/>
          <w:szCs w:val="24"/>
        </w:rPr>
        <w:t>’re</w:t>
      </w:r>
      <w:r w:rsidRPr="0062534F">
        <w:rPr>
          <w:rFonts w:ascii="Arial" w:hAnsi="Arial" w:cs="Arial"/>
          <w:sz w:val="24"/>
          <w:szCs w:val="24"/>
        </w:rPr>
        <w:t xml:space="preserve"> discussing in groups, if you are face to face, you get to walk around in cl</w:t>
      </w:r>
      <w:r w:rsidRPr="0062534F">
        <w:rPr>
          <w:rFonts w:ascii="Arial" w:hAnsi="Arial" w:cs="Arial"/>
          <w:sz w:val="24"/>
          <w:szCs w:val="24"/>
        </w:rPr>
        <w:t xml:space="preserve">ass. </w:t>
      </w:r>
      <w:proofErr w:type="gramStart"/>
      <w:r w:rsidRPr="0062534F">
        <w:rPr>
          <w:rFonts w:ascii="Arial" w:hAnsi="Arial" w:cs="Arial"/>
          <w:sz w:val="24"/>
          <w:szCs w:val="24"/>
        </w:rPr>
        <w:t>So</w:t>
      </w:r>
      <w:proofErr w:type="gramEnd"/>
      <w:r w:rsidRPr="0062534F">
        <w:rPr>
          <w:rFonts w:ascii="Arial" w:hAnsi="Arial" w:cs="Arial"/>
          <w:sz w:val="24"/>
          <w:szCs w:val="24"/>
        </w:rPr>
        <w:t xml:space="preserve"> if they need any clarification, they then ask you same as on </w:t>
      </w:r>
      <w:proofErr w:type="spellStart"/>
      <w:r w:rsidRPr="0062534F">
        <w:rPr>
          <w:rFonts w:ascii="Arial" w:hAnsi="Arial" w:cs="Arial"/>
          <w:sz w:val="24"/>
          <w:szCs w:val="24"/>
        </w:rPr>
        <w:t>on</w:t>
      </w:r>
      <w:proofErr w:type="spellEnd"/>
      <w:r w:rsidRPr="0062534F">
        <w:rPr>
          <w:rFonts w:ascii="Arial" w:hAnsi="Arial" w:cs="Arial"/>
          <w:sz w:val="24"/>
          <w:szCs w:val="24"/>
        </w:rPr>
        <w:t xml:space="preserve"> online learning, it gives me that opportunity if they mis</w:t>
      </w:r>
      <w:r w:rsidRPr="0062534F">
        <w:rPr>
          <w:rFonts w:ascii="Arial" w:hAnsi="Arial" w:cs="Arial"/>
          <w:sz w:val="24"/>
          <w:szCs w:val="24"/>
        </w:rPr>
        <w:t>understood a question, or if they need to maybe apply a particular theory to it. And this is where I sort of guide them. So</w:t>
      </w:r>
      <w:r w:rsidRPr="0062534F">
        <w:rPr>
          <w:rFonts w:ascii="Arial" w:hAnsi="Arial" w:cs="Arial"/>
          <w:sz w:val="24"/>
          <w:szCs w:val="24"/>
        </w:rPr>
        <w:t xml:space="preserve">, I guide them and say, guys, but why didn't you think of it in this manner? Why don't you think of it in this way? And then you, you had a second part to your </w:t>
      </w:r>
      <w:proofErr w:type="gramStart"/>
      <w:r w:rsidRPr="0062534F">
        <w:rPr>
          <w:rFonts w:ascii="Arial" w:hAnsi="Arial" w:cs="Arial"/>
          <w:sz w:val="24"/>
          <w:szCs w:val="24"/>
        </w:rPr>
        <w:t>question</w:t>
      </w:r>
      <w:r w:rsidRPr="0062534F">
        <w:rPr>
          <w:rFonts w:ascii="Arial" w:hAnsi="Arial" w:cs="Arial"/>
          <w:sz w:val="24"/>
          <w:szCs w:val="24"/>
        </w:rPr>
        <w:t>.</w:t>
      </w:r>
      <w:r w:rsidR="00FA288C">
        <w:rPr>
          <w:rFonts w:ascii="Arial" w:hAnsi="Arial" w:cs="Arial"/>
          <w:sz w:val="24"/>
          <w:szCs w:val="24"/>
        </w:rPr>
        <w:t>.?</w:t>
      </w:r>
      <w:proofErr w:type="gramEnd"/>
    </w:p>
    <w:p w14:paraId="31A128AC" w14:textId="77777777" w:rsidR="00FA288C" w:rsidRDefault="00B33DC8" w:rsidP="0062534F">
      <w:pPr>
        <w:spacing w:after="0"/>
        <w:jc w:val="both"/>
        <w:rPr>
          <w:rFonts w:ascii="Arial" w:hAnsi="Arial" w:cs="Arial"/>
          <w:sz w:val="24"/>
          <w:szCs w:val="24"/>
        </w:rPr>
      </w:pPr>
      <w:r w:rsidRPr="0062534F">
        <w:rPr>
          <w:rFonts w:ascii="Arial" w:hAnsi="Arial" w:cs="Arial"/>
          <w:sz w:val="24"/>
          <w:szCs w:val="24"/>
        </w:rPr>
        <w:t xml:space="preserve"> </w:t>
      </w:r>
    </w:p>
    <w:p w14:paraId="0595F79F" w14:textId="77777777" w:rsidR="00DA1EBC" w:rsidRDefault="00B33DC8" w:rsidP="0062534F">
      <w:pPr>
        <w:spacing w:after="0"/>
        <w:jc w:val="both"/>
        <w:rPr>
          <w:rFonts w:ascii="Arial" w:hAnsi="Arial" w:cs="Arial"/>
          <w:sz w:val="24"/>
          <w:szCs w:val="24"/>
        </w:rPr>
      </w:pPr>
      <w:r w:rsidRPr="0062534F">
        <w:rPr>
          <w:rFonts w:ascii="Arial" w:hAnsi="Arial" w:cs="Arial"/>
          <w:sz w:val="24"/>
          <w:szCs w:val="24"/>
        </w:rPr>
        <w:t xml:space="preserve">Yes. </w:t>
      </w:r>
      <w:proofErr w:type="gramStart"/>
      <w:r w:rsidRPr="0062534F">
        <w:rPr>
          <w:rFonts w:ascii="Arial" w:hAnsi="Arial" w:cs="Arial"/>
          <w:sz w:val="24"/>
          <w:szCs w:val="24"/>
        </w:rPr>
        <w:t>So</w:t>
      </w:r>
      <w:proofErr w:type="gramEnd"/>
      <w:r w:rsidRPr="0062534F">
        <w:rPr>
          <w:rFonts w:ascii="Arial" w:hAnsi="Arial" w:cs="Arial"/>
          <w:sz w:val="24"/>
          <w:szCs w:val="24"/>
        </w:rPr>
        <w:t xml:space="preserve"> when the groups are dismantled, and they come back into the big room where eve</w:t>
      </w:r>
      <w:r w:rsidRPr="0062534F">
        <w:rPr>
          <w:rFonts w:ascii="Arial" w:hAnsi="Arial" w:cs="Arial"/>
          <w:sz w:val="24"/>
          <w:szCs w:val="24"/>
        </w:rPr>
        <w:t>ryone is, you s</w:t>
      </w:r>
      <w:r w:rsidR="00DA1EBC">
        <w:rPr>
          <w:rFonts w:ascii="Arial" w:hAnsi="Arial" w:cs="Arial"/>
          <w:sz w:val="24"/>
          <w:szCs w:val="24"/>
        </w:rPr>
        <w:t>aid</w:t>
      </w:r>
      <w:r w:rsidRPr="0062534F">
        <w:rPr>
          <w:rFonts w:ascii="Arial" w:hAnsi="Arial" w:cs="Arial"/>
          <w:sz w:val="24"/>
          <w:szCs w:val="24"/>
        </w:rPr>
        <w:t xml:space="preserve"> that sometimes they can come present the findings? What do you mean with that?</w:t>
      </w:r>
    </w:p>
    <w:p w14:paraId="492DF0EC" w14:textId="77777777" w:rsidR="00DA1EBC" w:rsidRDefault="00DA1EBC" w:rsidP="0062534F">
      <w:pPr>
        <w:spacing w:after="0"/>
        <w:jc w:val="both"/>
        <w:rPr>
          <w:rFonts w:ascii="Arial" w:hAnsi="Arial" w:cs="Arial"/>
          <w:sz w:val="24"/>
          <w:szCs w:val="24"/>
        </w:rPr>
      </w:pPr>
    </w:p>
    <w:p w14:paraId="54D56ACD" w14:textId="77777777" w:rsidR="00DA1EBC" w:rsidRDefault="00B33DC8" w:rsidP="0062534F">
      <w:pPr>
        <w:spacing w:after="0"/>
        <w:jc w:val="both"/>
        <w:rPr>
          <w:rFonts w:ascii="Arial" w:hAnsi="Arial" w:cs="Arial"/>
          <w:sz w:val="24"/>
          <w:szCs w:val="24"/>
        </w:rPr>
      </w:pPr>
      <w:r w:rsidRPr="0062534F">
        <w:rPr>
          <w:rFonts w:ascii="Arial" w:hAnsi="Arial" w:cs="Arial"/>
          <w:sz w:val="24"/>
          <w:szCs w:val="24"/>
        </w:rPr>
        <w:t xml:space="preserve">So once the group </w:t>
      </w:r>
      <w:r w:rsidR="00DA1EBC">
        <w:rPr>
          <w:rFonts w:ascii="Arial" w:hAnsi="Arial" w:cs="Arial"/>
          <w:sz w:val="24"/>
          <w:szCs w:val="24"/>
        </w:rPr>
        <w:t xml:space="preserve">is in </w:t>
      </w:r>
      <w:r w:rsidRPr="0062534F">
        <w:rPr>
          <w:rFonts w:ascii="Arial" w:hAnsi="Arial" w:cs="Arial"/>
          <w:sz w:val="24"/>
          <w:szCs w:val="24"/>
        </w:rPr>
        <w:t>the main room, and everything that they were discussing, maybe they choose a representative, like the</w:t>
      </w:r>
      <w:r w:rsidR="00DA1EBC">
        <w:rPr>
          <w:rFonts w:ascii="Arial" w:hAnsi="Arial" w:cs="Arial"/>
          <w:sz w:val="24"/>
          <w:szCs w:val="24"/>
        </w:rPr>
        <w:t>y</w:t>
      </w:r>
      <w:r w:rsidRPr="0062534F">
        <w:rPr>
          <w:rFonts w:ascii="Arial" w:hAnsi="Arial" w:cs="Arial"/>
          <w:sz w:val="24"/>
          <w:szCs w:val="24"/>
        </w:rPr>
        <w:t xml:space="preserve"> w</w:t>
      </w:r>
      <w:r w:rsidR="00DA1EBC">
        <w:rPr>
          <w:rFonts w:ascii="Arial" w:hAnsi="Arial" w:cs="Arial"/>
          <w:sz w:val="24"/>
          <w:szCs w:val="24"/>
        </w:rPr>
        <w:t>ould in</w:t>
      </w:r>
      <w:r w:rsidRPr="0062534F">
        <w:rPr>
          <w:rFonts w:ascii="Arial" w:hAnsi="Arial" w:cs="Arial"/>
          <w:sz w:val="24"/>
          <w:szCs w:val="24"/>
        </w:rPr>
        <w:t xml:space="preserve"> </w:t>
      </w:r>
      <w:r w:rsidRPr="0062534F">
        <w:rPr>
          <w:rFonts w:ascii="Arial" w:hAnsi="Arial" w:cs="Arial"/>
          <w:sz w:val="24"/>
          <w:szCs w:val="24"/>
        </w:rPr>
        <w:t xml:space="preserve">class. </w:t>
      </w:r>
      <w:proofErr w:type="gramStart"/>
      <w:r w:rsidRPr="0062534F">
        <w:rPr>
          <w:rFonts w:ascii="Arial" w:hAnsi="Arial" w:cs="Arial"/>
          <w:sz w:val="24"/>
          <w:szCs w:val="24"/>
        </w:rPr>
        <w:t>So</w:t>
      </w:r>
      <w:proofErr w:type="gramEnd"/>
      <w:r w:rsidRPr="0062534F">
        <w:rPr>
          <w:rFonts w:ascii="Arial" w:hAnsi="Arial" w:cs="Arial"/>
          <w:sz w:val="24"/>
          <w:szCs w:val="24"/>
        </w:rPr>
        <w:t xml:space="preserve"> this representative would then say, and this is what we found, this is what we've discussed. And this is what we ultimately think that solution is, or similar to mass communication within the different forms of communication, ah, and have you exp</w:t>
      </w:r>
      <w:r w:rsidRPr="0062534F">
        <w:rPr>
          <w:rFonts w:ascii="Arial" w:hAnsi="Arial" w:cs="Arial"/>
          <w:sz w:val="24"/>
          <w:szCs w:val="24"/>
        </w:rPr>
        <w:t>erienced mass communication, so it kind of creates a dialogue between them and the rest of the class. So, for example, you'd see that the rest of the class will either agree or disagree, some of them would be very frightened to disagree. But if they disagr</w:t>
      </w:r>
      <w:r w:rsidRPr="0062534F">
        <w:rPr>
          <w:rFonts w:ascii="Arial" w:hAnsi="Arial" w:cs="Arial"/>
          <w:sz w:val="24"/>
          <w:szCs w:val="24"/>
        </w:rPr>
        <w:t xml:space="preserve">ee, one of them can unmute the mic and say, but we actually disagreed with this group, what they've just currently presented </w:t>
      </w:r>
      <w:r w:rsidRPr="0062534F">
        <w:rPr>
          <w:rFonts w:ascii="Arial" w:hAnsi="Arial" w:cs="Arial"/>
          <w:sz w:val="24"/>
          <w:szCs w:val="24"/>
        </w:rPr>
        <w:lastRenderedPageBreak/>
        <w:t xml:space="preserve">in a sort of form a discussion. </w:t>
      </w:r>
      <w:proofErr w:type="gramStart"/>
      <w:r w:rsidRPr="0062534F">
        <w:rPr>
          <w:rFonts w:ascii="Arial" w:hAnsi="Arial" w:cs="Arial"/>
          <w:sz w:val="24"/>
          <w:szCs w:val="24"/>
        </w:rPr>
        <w:t>So</w:t>
      </w:r>
      <w:proofErr w:type="gramEnd"/>
      <w:r w:rsidRPr="0062534F">
        <w:rPr>
          <w:rFonts w:ascii="Arial" w:hAnsi="Arial" w:cs="Arial"/>
          <w:sz w:val="24"/>
          <w:szCs w:val="24"/>
        </w:rPr>
        <w:t xml:space="preserve"> it would be very similar to your </w:t>
      </w:r>
      <w:proofErr w:type="spellStart"/>
      <w:r w:rsidRPr="0062534F">
        <w:rPr>
          <w:rFonts w:ascii="Arial" w:hAnsi="Arial" w:cs="Arial"/>
          <w:sz w:val="24"/>
          <w:szCs w:val="24"/>
        </w:rPr>
        <w:t>your</w:t>
      </w:r>
      <w:proofErr w:type="spellEnd"/>
      <w:r w:rsidRPr="0062534F">
        <w:rPr>
          <w:rFonts w:ascii="Arial" w:hAnsi="Arial" w:cs="Arial"/>
          <w:sz w:val="24"/>
          <w:szCs w:val="24"/>
        </w:rPr>
        <w:t xml:space="preserve"> face to face, how they actually react to as to how they wo</w:t>
      </w:r>
      <w:r w:rsidRPr="0062534F">
        <w:rPr>
          <w:rFonts w:ascii="Arial" w:hAnsi="Arial" w:cs="Arial"/>
          <w:sz w:val="24"/>
          <w:szCs w:val="24"/>
        </w:rPr>
        <w:t xml:space="preserve">uld react when they're in class. But this time, they get to do it online. </w:t>
      </w:r>
    </w:p>
    <w:p w14:paraId="3436FE0B" w14:textId="77777777" w:rsidR="00DA1EBC" w:rsidRDefault="00DA1EBC" w:rsidP="0062534F">
      <w:pPr>
        <w:spacing w:after="0"/>
        <w:jc w:val="both"/>
        <w:rPr>
          <w:rFonts w:ascii="Arial" w:hAnsi="Arial" w:cs="Arial"/>
          <w:sz w:val="24"/>
          <w:szCs w:val="24"/>
        </w:rPr>
      </w:pPr>
    </w:p>
    <w:p w14:paraId="2FD9419B" w14:textId="77777777" w:rsidR="00DA1EBC" w:rsidRDefault="00B33DC8" w:rsidP="0062534F">
      <w:pPr>
        <w:spacing w:after="0"/>
        <w:jc w:val="both"/>
        <w:rPr>
          <w:rFonts w:ascii="Arial" w:hAnsi="Arial" w:cs="Arial"/>
          <w:sz w:val="24"/>
          <w:szCs w:val="24"/>
        </w:rPr>
      </w:pPr>
      <w:r w:rsidRPr="0062534F">
        <w:rPr>
          <w:rFonts w:ascii="Arial" w:hAnsi="Arial" w:cs="Arial"/>
          <w:sz w:val="24"/>
          <w:szCs w:val="24"/>
        </w:rPr>
        <w:t xml:space="preserve">Okay, cool. Now, if we can jump to campus face to face classes, what would you do in a typical face to face class? </w:t>
      </w:r>
    </w:p>
    <w:p w14:paraId="47665419" w14:textId="77777777" w:rsidR="00DA1EBC" w:rsidRDefault="00DA1EBC" w:rsidP="0062534F">
      <w:pPr>
        <w:spacing w:after="0"/>
        <w:jc w:val="both"/>
        <w:rPr>
          <w:rFonts w:ascii="Arial" w:hAnsi="Arial" w:cs="Arial"/>
          <w:sz w:val="24"/>
          <w:szCs w:val="24"/>
        </w:rPr>
      </w:pPr>
    </w:p>
    <w:p w14:paraId="05812B31" w14:textId="77777777" w:rsidR="00D77B2B" w:rsidRDefault="00B33DC8" w:rsidP="0062534F">
      <w:pPr>
        <w:spacing w:after="0"/>
        <w:jc w:val="both"/>
        <w:rPr>
          <w:rFonts w:ascii="Arial" w:hAnsi="Arial" w:cs="Arial"/>
          <w:sz w:val="24"/>
          <w:szCs w:val="24"/>
        </w:rPr>
      </w:pPr>
      <w:r w:rsidRPr="0062534F">
        <w:rPr>
          <w:rFonts w:ascii="Arial" w:hAnsi="Arial" w:cs="Arial"/>
          <w:sz w:val="24"/>
          <w:szCs w:val="24"/>
        </w:rPr>
        <w:t xml:space="preserve">Okay, so the first thing I do is, obviously come a bit early, very </w:t>
      </w:r>
      <w:r w:rsidRPr="0062534F">
        <w:rPr>
          <w:rFonts w:ascii="Arial" w:hAnsi="Arial" w:cs="Arial"/>
          <w:sz w:val="24"/>
          <w:szCs w:val="24"/>
        </w:rPr>
        <w:t xml:space="preserve">similar to online setup, presentation, make sure that </w:t>
      </w:r>
      <w:r w:rsidR="00DA1EBC">
        <w:rPr>
          <w:rFonts w:ascii="Arial" w:hAnsi="Arial" w:cs="Arial"/>
          <w:sz w:val="24"/>
          <w:szCs w:val="24"/>
        </w:rPr>
        <w:t>the aircon</w:t>
      </w:r>
      <w:r w:rsidRPr="0062534F">
        <w:rPr>
          <w:rFonts w:ascii="Arial" w:hAnsi="Arial" w:cs="Arial"/>
          <w:sz w:val="24"/>
          <w:szCs w:val="24"/>
        </w:rPr>
        <w:t xml:space="preserve"> is on and had some to say, um, and then I would, I would, as they walk in, I would introduce them and obviously just ask them, how's the day? How are they coping, and then depending on whether I ha</w:t>
      </w:r>
      <w:r w:rsidRPr="0062534F">
        <w:rPr>
          <w:rFonts w:ascii="Arial" w:hAnsi="Arial" w:cs="Arial"/>
          <w:sz w:val="24"/>
          <w:szCs w:val="24"/>
        </w:rPr>
        <w:t>ve a</w:t>
      </w:r>
      <w:r w:rsidRPr="0062534F">
        <w:rPr>
          <w:rFonts w:ascii="Arial" w:hAnsi="Arial" w:cs="Arial"/>
          <w:sz w:val="24"/>
          <w:szCs w:val="24"/>
        </w:rPr>
        <w:t xml:space="preserve"> task for them, we usually complete some of the </w:t>
      </w:r>
      <w:r w:rsidRPr="0062534F">
        <w:rPr>
          <w:rFonts w:ascii="Arial" w:hAnsi="Arial" w:cs="Arial"/>
          <w:sz w:val="24"/>
          <w:szCs w:val="24"/>
        </w:rPr>
        <w:t xml:space="preserve">tasks in class. </w:t>
      </w:r>
      <w:proofErr w:type="gramStart"/>
      <w:r w:rsidRPr="0062534F">
        <w:rPr>
          <w:rFonts w:ascii="Arial" w:hAnsi="Arial" w:cs="Arial"/>
          <w:sz w:val="24"/>
          <w:szCs w:val="24"/>
        </w:rPr>
        <w:t>So</w:t>
      </w:r>
      <w:proofErr w:type="gramEnd"/>
      <w:r w:rsidRPr="0062534F">
        <w:rPr>
          <w:rFonts w:ascii="Arial" w:hAnsi="Arial" w:cs="Arial"/>
          <w:sz w:val="24"/>
          <w:szCs w:val="24"/>
        </w:rPr>
        <w:t xml:space="preserve"> we had a very difficult to </w:t>
      </w:r>
      <w:r w:rsidRPr="0062534F">
        <w:rPr>
          <w:rFonts w:ascii="Arial" w:hAnsi="Arial" w:cs="Arial"/>
          <w:sz w:val="24"/>
          <w:szCs w:val="24"/>
        </w:rPr>
        <w:t>task. And they would come and tell me that this was quite difficult, can you please clarify it even more, we then go through it. And if it's exam</w:t>
      </w:r>
      <w:r w:rsidRPr="0062534F">
        <w:rPr>
          <w:rFonts w:ascii="Arial" w:hAnsi="Arial" w:cs="Arial"/>
          <w:sz w:val="24"/>
          <w:szCs w:val="24"/>
        </w:rPr>
        <w:t xml:space="preserve"> time or semester test time, I would then sort of give them a breakdown</w:t>
      </w:r>
      <w:r w:rsidR="00F45EC0">
        <w:rPr>
          <w:rFonts w:ascii="Arial" w:hAnsi="Arial" w:cs="Arial"/>
          <w:sz w:val="24"/>
          <w:szCs w:val="24"/>
        </w:rPr>
        <w:t>. T</w:t>
      </w:r>
      <w:r w:rsidRPr="0062534F">
        <w:rPr>
          <w:rFonts w:ascii="Arial" w:hAnsi="Arial" w:cs="Arial"/>
          <w:sz w:val="24"/>
          <w:szCs w:val="24"/>
        </w:rPr>
        <w:t>he first thing I'd start with announcements, then give them a breakdown of the semester test what's expected of the semester test winners do, what are the topics to be covered</w:t>
      </w:r>
      <w:r w:rsidRPr="0062534F">
        <w:rPr>
          <w:rFonts w:ascii="Arial" w:hAnsi="Arial" w:cs="Arial"/>
          <w:sz w:val="24"/>
          <w:szCs w:val="24"/>
        </w:rPr>
        <w:t>? I'd also go through that. Jeez, I forgot what it's called. Just give me a second. Just give me a second. Yes, I will tell you now that thing is calle</w:t>
      </w:r>
      <w:r w:rsidR="00D77B2B">
        <w:rPr>
          <w:rFonts w:ascii="Arial" w:hAnsi="Arial" w:cs="Arial"/>
          <w:sz w:val="24"/>
          <w:szCs w:val="24"/>
        </w:rPr>
        <w:t xml:space="preserve">d. </w:t>
      </w:r>
      <w:r w:rsidRPr="0062534F">
        <w:rPr>
          <w:rFonts w:ascii="Arial" w:hAnsi="Arial" w:cs="Arial"/>
          <w:sz w:val="24"/>
          <w:szCs w:val="24"/>
        </w:rPr>
        <w:t xml:space="preserve">Geez, I forgot what </w:t>
      </w:r>
      <w:r w:rsidR="00D77B2B">
        <w:rPr>
          <w:rFonts w:ascii="Arial" w:hAnsi="Arial" w:cs="Arial"/>
          <w:sz w:val="24"/>
          <w:szCs w:val="24"/>
        </w:rPr>
        <w:t>it is</w:t>
      </w:r>
      <w:r w:rsidRPr="0062534F">
        <w:rPr>
          <w:rFonts w:ascii="Arial" w:hAnsi="Arial" w:cs="Arial"/>
          <w:sz w:val="24"/>
          <w:szCs w:val="24"/>
        </w:rPr>
        <w:t xml:space="preserve"> called, th</w:t>
      </w:r>
      <w:r w:rsidR="00D77B2B">
        <w:rPr>
          <w:rFonts w:ascii="Arial" w:hAnsi="Arial" w:cs="Arial"/>
          <w:sz w:val="24"/>
          <w:szCs w:val="24"/>
        </w:rPr>
        <w:t>en</w:t>
      </w:r>
      <w:r w:rsidRPr="0062534F">
        <w:rPr>
          <w:rFonts w:ascii="Arial" w:hAnsi="Arial" w:cs="Arial"/>
          <w:sz w:val="24"/>
          <w:szCs w:val="24"/>
        </w:rPr>
        <w:t xml:space="preserve"> take them through the sem</w:t>
      </w:r>
      <w:r w:rsidRPr="0062534F">
        <w:rPr>
          <w:rFonts w:ascii="Arial" w:hAnsi="Arial" w:cs="Arial"/>
          <w:sz w:val="24"/>
          <w:szCs w:val="24"/>
        </w:rPr>
        <w:t xml:space="preserve">ester map. This is where we were last week, this is where we are. And then I started presenting, so at least they know where they are. Because that's the thing. Students get lost if you don't tell them. This is what we're </w:t>
      </w:r>
      <w:proofErr w:type="spellStart"/>
      <w:r w:rsidRPr="0062534F">
        <w:rPr>
          <w:rFonts w:ascii="Arial" w:hAnsi="Arial" w:cs="Arial"/>
          <w:sz w:val="24"/>
          <w:szCs w:val="24"/>
        </w:rPr>
        <w:t>gonna</w:t>
      </w:r>
      <w:proofErr w:type="spellEnd"/>
      <w:r w:rsidRPr="0062534F">
        <w:rPr>
          <w:rFonts w:ascii="Arial" w:hAnsi="Arial" w:cs="Arial"/>
          <w:sz w:val="24"/>
          <w:szCs w:val="24"/>
        </w:rPr>
        <w:t xml:space="preserve"> focus on. This is what we fo</w:t>
      </w:r>
      <w:r w:rsidRPr="0062534F">
        <w:rPr>
          <w:rFonts w:ascii="Arial" w:hAnsi="Arial" w:cs="Arial"/>
          <w:sz w:val="24"/>
          <w:szCs w:val="24"/>
        </w:rPr>
        <w:t xml:space="preserve">cused on. </w:t>
      </w:r>
      <w:proofErr w:type="gramStart"/>
      <w:r w:rsidRPr="0062534F">
        <w:rPr>
          <w:rFonts w:ascii="Arial" w:hAnsi="Arial" w:cs="Arial"/>
          <w:sz w:val="24"/>
          <w:szCs w:val="24"/>
        </w:rPr>
        <w:t>So</w:t>
      </w:r>
      <w:proofErr w:type="gramEnd"/>
      <w:r w:rsidRPr="0062534F">
        <w:rPr>
          <w:rFonts w:ascii="Arial" w:hAnsi="Arial" w:cs="Arial"/>
          <w:sz w:val="24"/>
          <w:szCs w:val="24"/>
        </w:rPr>
        <w:t xml:space="preserve"> they kind of get into class and become very disrupted if they don't know what they should be focusing on. </w:t>
      </w:r>
    </w:p>
    <w:p w14:paraId="2F593566" w14:textId="77777777" w:rsidR="00D77B2B" w:rsidRDefault="00D77B2B" w:rsidP="0062534F">
      <w:pPr>
        <w:spacing w:after="0"/>
        <w:jc w:val="both"/>
        <w:rPr>
          <w:rFonts w:ascii="Arial" w:hAnsi="Arial" w:cs="Arial"/>
          <w:sz w:val="24"/>
          <w:szCs w:val="24"/>
        </w:rPr>
      </w:pPr>
    </w:p>
    <w:p w14:paraId="3265EB3D" w14:textId="77777777" w:rsidR="00D77B2B" w:rsidRDefault="00B33DC8" w:rsidP="0062534F">
      <w:pPr>
        <w:spacing w:after="0"/>
        <w:jc w:val="both"/>
        <w:rPr>
          <w:rFonts w:ascii="Arial" w:hAnsi="Arial" w:cs="Arial"/>
          <w:sz w:val="24"/>
          <w:szCs w:val="24"/>
        </w:rPr>
      </w:pPr>
      <w:r w:rsidRPr="0062534F">
        <w:rPr>
          <w:rFonts w:ascii="Arial" w:hAnsi="Arial" w:cs="Arial"/>
          <w:sz w:val="24"/>
          <w:szCs w:val="24"/>
        </w:rPr>
        <w:t>Tell me how do you communicate the announcements, the breakdown of the taste the semester map? Is there anything that you</w:t>
      </w:r>
      <w:r w:rsidR="00D77B2B">
        <w:rPr>
          <w:rFonts w:ascii="Arial" w:hAnsi="Arial" w:cs="Arial"/>
          <w:sz w:val="24"/>
          <w:szCs w:val="24"/>
        </w:rPr>
        <w:t xml:space="preserve"> </w:t>
      </w:r>
      <w:r w:rsidRPr="0062534F">
        <w:rPr>
          <w:rFonts w:ascii="Arial" w:hAnsi="Arial" w:cs="Arial"/>
          <w:sz w:val="24"/>
          <w:szCs w:val="24"/>
        </w:rPr>
        <w:t xml:space="preserve">use? </w:t>
      </w:r>
    </w:p>
    <w:p w14:paraId="5B0EDD00" w14:textId="77777777" w:rsidR="00D77B2B" w:rsidRDefault="00D77B2B" w:rsidP="0062534F">
      <w:pPr>
        <w:spacing w:after="0"/>
        <w:jc w:val="both"/>
        <w:rPr>
          <w:rFonts w:ascii="Arial" w:hAnsi="Arial" w:cs="Arial"/>
          <w:sz w:val="24"/>
          <w:szCs w:val="24"/>
        </w:rPr>
      </w:pPr>
    </w:p>
    <w:p w14:paraId="160220DA" w14:textId="77777777" w:rsidR="00AF2ED5" w:rsidRDefault="00B33DC8" w:rsidP="0062534F">
      <w:pPr>
        <w:spacing w:after="0"/>
        <w:jc w:val="both"/>
        <w:rPr>
          <w:rFonts w:ascii="Arial" w:hAnsi="Arial" w:cs="Arial"/>
          <w:sz w:val="24"/>
          <w:szCs w:val="24"/>
        </w:rPr>
      </w:pPr>
      <w:r w:rsidRPr="0062534F">
        <w:rPr>
          <w:rFonts w:ascii="Arial" w:hAnsi="Arial" w:cs="Arial"/>
          <w:sz w:val="24"/>
          <w:szCs w:val="24"/>
        </w:rPr>
        <w:t>Um, besid</w:t>
      </w:r>
      <w:r w:rsidRPr="0062534F">
        <w:rPr>
          <w:rFonts w:ascii="Arial" w:hAnsi="Arial" w:cs="Arial"/>
          <w:sz w:val="24"/>
          <w:szCs w:val="24"/>
        </w:rPr>
        <w:t xml:space="preserve">es </w:t>
      </w:r>
      <w:r w:rsidRPr="0062534F">
        <w:rPr>
          <w:rFonts w:ascii="Arial" w:hAnsi="Arial" w:cs="Arial"/>
          <w:sz w:val="24"/>
          <w:szCs w:val="24"/>
        </w:rPr>
        <w:t xml:space="preserve">PowerPoint, I'll also use that as an email, </w:t>
      </w:r>
      <w:r w:rsidR="00287705">
        <w:rPr>
          <w:rFonts w:ascii="Arial" w:hAnsi="Arial" w:cs="Arial"/>
          <w:sz w:val="24"/>
          <w:szCs w:val="24"/>
        </w:rPr>
        <w:t>the</w:t>
      </w:r>
      <w:r w:rsidRPr="0062534F">
        <w:rPr>
          <w:rFonts w:ascii="Arial" w:hAnsi="Arial" w:cs="Arial"/>
          <w:sz w:val="24"/>
          <w:szCs w:val="24"/>
        </w:rPr>
        <w:t xml:space="preserve"> email system </w:t>
      </w:r>
      <w:r w:rsidR="00287705">
        <w:rPr>
          <w:rFonts w:ascii="Arial" w:hAnsi="Arial" w:cs="Arial"/>
          <w:sz w:val="24"/>
          <w:szCs w:val="24"/>
        </w:rPr>
        <w:t>on [company specific program]</w:t>
      </w:r>
      <w:r w:rsidRPr="0062534F">
        <w:rPr>
          <w:rFonts w:ascii="Arial" w:hAnsi="Arial" w:cs="Arial"/>
          <w:sz w:val="24"/>
          <w:szCs w:val="24"/>
        </w:rPr>
        <w:t xml:space="preserve"> and then I usually post everything online. So</w:t>
      </w:r>
      <w:r w:rsidR="00287705">
        <w:rPr>
          <w:rFonts w:ascii="Arial" w:hAnsi="Arial" w:cs="Arial"/>
          <w:sz w:val="24"/>
          <w:szCs w:val="24"/>
        </w:rPr>
        <w:t>,</w:t>
      </w:r>
      <w:r w:rsidRPr="0062534F">
        <w:rPr>
          <w:rFonts w:ascii="Arial" w:hAnsi="Arial" w:cs="Arial"/>
          <w:sz w:val="24"/>
          <w:szCs w:val="24"/>
        </w:rPr>
        <w:t xml:space="preserve"> if there are any announcements, or if there's anything, </w:t>
      </w:r>
      <w:r w:rsidR="00AF2ED5">
        <w:rPr>
          <w:rFonts w:ascii="Arial" w:hAnsi="Arial" w:cs="Arial"/>
          <w:sz w:val="24"/>
          <w:szCs w:val="24"/>
        </w:rPr>
        <w:t>I tend</w:t>
      </w:r>
      <w:r w:rsidRPr="0062534F">
        <w:rPr>
          <w:rFonts w:ascii="Arial" w:hAnsi="Arial" w:cs="Arial"/>
          <w:sz w:val="24"/>
          <w:szCs w:val="24"/>
        </w:rPr>
        <w:t xml:space="preserve"> </w:t>
      </w:r>
      <w:r w:rsidR="00AF2ED5">
        <w:rPr>
          <w:rFonts w:ascii="Arial" w:hAnsi="Arial" w:cs="Arial"/>
          <w:sz w:val="24"/>
          <w:szCs w:val="24"/>
        </w:rPr>
        <w:t xml:space="preserve">to </w:t>
      </w:r>
      <w:r w:rsidRPr="0062534F">
        <w:rPr>
          <w:rFonts w:ascii="Arial" w:hAnsi="Arial" w:cs="Arial"/>
          <w:sz w:val="24"/>
          <w:szCs w:val="24"/>
        </w:rPr>
        <w:t xml:space="preserve">post it, just don't remember that, that. It's not </w:t>
      </w:r>
      <w:proofErr w:type="gramStart"/>
      <w:r w:rsidRPr="0062534F">
        <w:rPr>
          <w:rFonts w:ascii="Arial" w:hAnsi="Arial" w:cs="Arial"/>
          <w:sz w:val="24"/>
          <w:szCs w:val="24"/>
        </w:rPr>
        <w:t>your</w:t>
      </w:r>
      <w:proofErr w:type="gramEnd"/>
      <w:r w:rsidRPr="0062534F">
        <w:rPr>
          <w:rFonts w:ascii="Arial" w:hAnsi="Arial" w:cs="Arial"/>
          <w:sz w:val="24"/>
          <w:szCs w:val="24"/>
        </w:rPr>
        <w:t xml:space="preserve"> l</w:t>
      </w:r>
      <w:r w:rsidRPr="0062534F">
        <w:rPr>
          <w:rFonts w:ascii="Arial" w:hAnsi="Arial" w:cs="Arial"/>
          <w:sz w:val="24"/>
          <w:szCs w:val="24"/>
        </w:rPr>
        <w:t>earning. Geez, give me a sec. I want to get the proper word for it.</w:t>
      </w:r>
      <w:r w:rsidR="00AF2ED5">
        <w:rPr>
          <w:rFonts w:ascii="Arial" w:hAnsi="Arial" w:cs="Arial"/>
          <w:sz w:val="24"/>
          <w:szCs w:val="24"/>
        </w:rPr>
        <w:t xml:space="preserve"> </w:t>
      </w:r>
      <w:r w:rsidRPr="0062534F">
        <w:rPr>
          <w:rFonts w:ascii="Arial" w:hAnsi="Arial" w:cs="Arial"/>
          <w:sz w:val="24"/>
          <w:szCs w:val="24"/>
        </w:rPr>
        <w:t xml:space="preserve">Just give me a sec. </w:t>
      </w:r>
      <w:proofErr w:type="gramStart"/>
      <w:r w:rsidRPr="0062534F">
        <w:rPr>
          <w:rFonts w:ascii="Arial" w:hAnsi="Arial" w:cs="Arial"/>
          <w:sz w:val="24"/>
          <w:szCs w:val="24"/>
        </w:rPr>
        <w:t>So</w:t>
      </w:r>
      <w:proofErr w:type="gramEnd"/>
      <w:r w:rsidRPr="0062534F">
        <w:rPr>
          <w:rFonts w:ascii="Arial" w:hAnsi="Arial" w:cs="Arial"/>
          <w:sz w:val="24"/>
          <w:szCs w:val="24"/>
        </w:rPr>
        <w:t xml:space="preserve"> it is a proper name for it. There's a vague name for it.</w:t>
      </w:r>
      <w:r w:rsidR="00AF2ED5">
        <w:rPr>
          <w:rFonts w:ascii="Arial" w:hAnsi="Arial" w:cs="Arial"/>
          <w:sz w:val="24"/>
          <w:szCs w:val="24"/>
        </w:rPr>
        <w:t xml:space="preserve"> </w:t>
      </w:r>
      <w:r w:rsidRPr="0062534F">
        <w:rPr>
          <w:rFonts w:ascii="Arial" w:hAnsi="Arial" w:cs="Arial"/>
          <w:sz w:val="24"/>
          <w:szCs w:val="24"/>
        </w:rPr>
        <w:t xml:space="preserve">Okay, sorry, sorry, sorry. I know everything is recorded. </w:t>
      </w:r>
      <w:proofErr w:type="gramStart"/>
      <w:r w:rsidRPr="0062534F">
        <w:rPr>
          <w:rFonts w:ascii="Arial" w:hAnsi="Arial" w:cs="Arial"/>
          <w:sz w:val="24"/>
          <w:szCs w:val="24"/>
        </w:rPr>
        <w:t>So</w:t>
      </w:r>
      <w:proofErr w:type="gramEnd"/>
      <w:r w:rsidRPr="0062534F">
        <w:rPr>
          <w:rFonts w:ascii="Arial" w:hAnsi="Arial" w:cs="Arial"/>
          <w:sz w:val="24"/>
          <w:szCs w:val="24"/>
        </w:rPr>
        <w:t xml:space="preserve"> I want to give you the proper name. </w:t>
      </w:r>
    </w:p>
    <w:p w14:paraId="6F5F83F9" w14:textId="77777777" w:rsidR="00AF2ED5" w:rsidRDefault="00AF2ED5" w:rsidP="0062534F">
      <w:pPr>
        <w:spacing w:after="0"/>
        <w:jc w:val="both"/>
        <w:rPr>
          <w:rFonts w:ascii="Arial" w:hAnsi="Arial" w:cs="Arial"/>
          <w:sz w:val="24"/>
          <w:szCs w:val="24"/>
        </w:rPr>
      </w:pPr>
    </w:p>
    <w:p w14:paraId="25FC7BD6" w14:textId="77777777" w:rsidR="00AF2ED5" w:rsidRDefault="00B33DC8" w:rsidP="0062534F">
      <w:pPr>
        <w:spacing w:after="0"/>
        <w:jc w:val="both"/>
        <w:rPr>
          <w:rFonts w:ascii="Arial" w:hAnsi="Arial" w:cs="Arial"/>
          <w:sz w:val="24"/>
          <w:szCs w:val="24"/>
        </w:rPr>
      </w:pPr>
      <w:r w:rsidRPr="0062534F">
        <w:rPr>
          <w:rFonts w:ascii="Arial" w:hAnsi="Arial" w:cs="Arial"/>
          <w:sz w:val="24"/>
          <w:szCs w:val="24"/>
        </w:rPr>
        <w:t xml:space="preserve">I </w:t>
      </w:r>
      <w:r w:rsidRPr="0062534F">
        <w:rPr>
          <w:rFonts w:ascii="Arial" w:hAnsi="Arial" w:cs="Arial"/>
          <w:sz w:val="24"/>
          <w:szCs w:val="24"/>
        </w:rPr>
        <w:t xml:space="preserve">would help you but I'm not allowed to lead. </w:t>
      </w:r>
    </w:p>
    <w:p w14:paraId="23064774" w14:textId="77777777" w:rsidR="00AF2ED5" w:rsidRDefault="00AF2ED5" w:rsidP="0062534F">
      <w:pPr>
        <w:spacing w:after="0"/>
        <w:jc w:val="both"/>
        <w:rPr>
          <w:rFonts w:ascii="Arial" w:hAnsi="Arial" w:cs="Arial"/>
          <w:sz w:val="24"/>
          <w:szCs w:val="24"/>
        </w:rPr>
      </w:pPr>
    </w:p>
    <w:p w14:paraId="13F089E3" w14:textId="77777777" w:rsidR="00AF2ED5" w:rsidRDefault="00B33DC8" w:rsidP="0062534F">
      <w:pPr>
        <w:spacing w:after="0"/>
        <w:jc w:val="both"/>
        <w:rPr>
          <w:rFonts w:ascii="Arial" w:hAnsi="Arial" w:cs="Arial"/>
          <w:sz w:val="24"/>
          <w:szCs w:val="24"/>
        </w:rPr>
      </w:pPr>
      <w:r w:rsidRPr="0062534F">
        <w:rPr>
          <w:rFonts w:ascii="Arial" w:hAnsi="Arial" w:cs="Arial"/>
          <w:sz w:val="24"/>
          <w:szCs w:val="24"/>
        </w:rPr>
        <w:t xml:space="preserve">No, no, no problem. I'm just say, just to say, I'm just looking for that name. Okay, your module content. </w:t>
      </w:r>
      <w:proofErr w:type="gramStart"/>
      <w:r w:rsidRPr="0062534F">
        <w:rPr>
          <w:rFonts w:ascii="Arial" w:hAnsi="Arial" w:cs="Arial"/>
          <w:sz w:val="24"/>
          <w:szCs w:val="24"/>
        </w:rPr>
        <w:t>So</w:t>
      </w:r>
      <w:proofErr w:type="gramEnd"/>
      <w:r w:rsidRPr="0062534F">
        <w:rPr>
          <w:rFonts w:ascii="Arial" w:hAnsi="Arial" w:cs="Arial"/>
          <w:sz w:val="24"/>
          <w:szCs w:val="24"/>
        </w:rPr>
        <w:t xml:space="preserve"> I would then use either the module content to post the different learning unit. </w:t>
      </w:r>
      <w:proofErr w:type="gramStart"/>
      <w:r w:rsidRPr="0062534F">
        <w:rPr>
          <w:rFonts w:ascii="Arial" w:hAnsi="Arial" w:cs="Arial"/>
          <w:sz w:val="24"/>
          <w:szCs w:val="24"/>
        </w:rPr>
        <w:t>So</w:t>
      </w:r>
      <w:proofErr w:type="gramEnd"/>
      <w:r w:rsidRPr="0062534F">
        <w:rPr>
          <w:rFonts w:ascii="Arial" w:hAnsi="Arial" w:cs="Arial"/>
          <w:sz w:val="24"/>
          <w:szCs w:val="24"/>
        </w:rPr>
        <w:t xml:space="preserve"> let's say we are on </w:t>
      </w:r>
      <w:r w:rsidRPr="0062534F">
        <w:rPr>
          <w:rFonts w:ascii="Arial" w:hAnsi="Arial" w:cs="Arial"/>
          <w:sz w:val="24"/>
          <w:szCs w:val="24"/>
        </w:rPr>
        <w:t>learning unit, one</w:t>
      </w:r>
      <w:r w:rsidRPr="0062534F">
        <w:rPr>
          <w:rFonts w:ascii="Arial" w:hAnsi="Arial" w:cs="Arial"/>
          <w:sz w:val="24"/>
          <w:szCs w:val="24"/>
        </w:rPr>
        <w:t xml:space="preserve"> four, for example. And I'd use that particular thing to post all the slides and make sure that they have all the information. And then if they're missing anything, I would then</w:t>
      </w:r>
      <w:r w:rsidR="00AF2ED5">
        <w:rPr>
          <w:rFonts w:ascii="Arial" w:hAnsi="Arial" w:cs="Arial"/>
          <w:sz w:val="24"/>
          <w:szCs w:val="24"/>
        </w:rPr>
        <w:t>,</w:t>
      </w:r>
      <w:r w:rsidRPr="0062534F">
        <w:rPr>
          <w:rFonts w:ascii="Arial" w:hAnsi="Arial" w:cs="Arial"/>
          <w:sz w:val="24"/>
          <w:szCs w:val="24"/>
        </w:rPr>
        <w:t xml:space="preserve"> there's additional resources as well. Available on </w:t>
      </w:r>
      <w:proofErr w:type="spellStart"/>
      <w:r w:rsidRPr="0062534F">
        <w:rPr>
          <w:rFonts w:ascii="Arial" w:hAnsi="Arial" w:cs="Arial"/>
          <w:sz w:val="24"/>
          <w:szCs w:val="24"/>
        </w:rPr>
        <w:t>on</w:t>
      </w:r>
      <w:proofErr w:type="spellEnd"/>
      <w:r w:rsidRPr="0062534F">
        <w:rPr>
          <w:rFonts w:ascii="Arial" w:hAnsi="Arial" w:cs="Arial"/>
          <w:sz w:val="24"/>
          <w:szCs w:val="24"/>
        </w:rPr>
        <w:t>. So s</w:t>
      </w:r>
      <w:r w:rsidRPr="0062534F">
        <w:rPr>
          <w:rFonts w:ascii="Arial" w:hAnsi="Arial" w:cs="Arial"/>
          <w:sz w:val="24"/>
          <w:szCs w:val="24"/>
        </w:rPr>
        <w:t>orry,</w:t>
      </w:r>
      <w:r w:rsidR="00AF2ED5">
        <w:rPr>
          <w:rFonts w:ascii="Arial" w:hAnsi="Arial" w:cs="Arial"/>
          <w:sz w:val="24"/>
          <w:szCs w:val="24"/>
        </w:rPr>
        <w:t xml:space="preserve"> [company specific </w:t>
      </w:r>
      <w:r w:rsidR="00AF2ED5">
        <w:rPr>
          <w:rFonts w:ascii="Arial" w:hAnsi="Arial" w:cs="Arial"/>
          <w:sz w:val="24"/>
          <w:szCs w:val="24"/>
        </w:rPr>
        <w:lastRenderedPageBreak/>
        <w:t>program]</w:t>
      </w:r>
      <w:r w:rsidRPr="0062534F">
        <w:rPr>
          <w:rFonts w:ascii="Arial" w:hAnsi="Arial" w:cs="Arial"/>
          <w:sz w:val="24"/>
          <w:szCs w:val="24"/>
        </w:rPr>
        <w:t xml:space="preserve">. </w:t>
      </w:r>
      <w:proofErr w:type="gramStart"/>
      <w:r w:rsidRPr="0062534F">
        <w:rPr>
          <w:rFonts w:ascii="Arial" w:hAnsi="Arial" w:cs="Arial"/>
          <w:sz w:val="24"/>
          <w:szCs w:val="24"/>
        </w:rPr>
        <w:t>So</w:t>
      </w:r>
      <w:proofErr w:type="gramEnd"/>
      <w:r w:rsidRPr="0062534F">
        <w:rPr>
          <w:rFonts w:ascii="Arial" w:hAnsi="Arial" w:cs="Arial"/>
          <w:sz w:val="24"/>
          <w:szCs w:val="24"/>
        </w:rPr>
        <w:t xml:space="preserve"> I would use those additional resources if we need further clarification from the material that we've been given. </w:t>
      </w:r>
      <w:proofErr w:type="gramStart"/>
      <w:r w:rsidRPr="0062534F">
        <w:rPr>
          <w:rFonts w:ascii="Arial" w:hAnsi="Arial" w:cs="Arial"/>
          <w:sz w:val="24"/>
          <w:szCs w:val="24"/>
        </w:rPr>
        <w:t>So</w:t>
      </w:r>
      <w:proofErr w:type="gramEnd"/>
      <w:r w:rsidRPr="0062534F">
        <w:rPr>
          <w:rFonts w:ascii="Arial" w:hAnsi="Arial" w:cs="Arial"/>
          <w:sz w:val="24"/>
          <w:szCs w:val="24"/>
        </w:rPr>
        <w:t xml:space="preserve"> the </w:t>
      </w:r>
      <w:r w:rsidRPr="0062534F">
        <w:rPr>
          <w:rFonts w:ascii="Arial" w:hAnsi="Arial" w:cs="Arial"/>
          <w:sz w:val="24"/>
          <w:szCs w:val="24"/>
        </w:rPr>
        <w:t xml:space="preserve">guide has all those emails that you can access. </w:t>
      </w:r>
      <w:proofErr w:type="gramStart"/>
      <w:r w:rsidRPr="0062534F">
        <w:rPr>
          <w:rFonts w:ascii="Arial" w:hAnsi="Arial" w:cs="Arial"/>
          <w:sz w:val="24"/>
          <w:szCs w:val="24"/>
        </w:rPr>
        <w:t>So</w:t>
      </w:r>
      <w:proofErr w:type="gramEnd"/>
      <w:r w:rsidRPr="0062534F">
        <w:rPr>
          <w:rFonts w:ascii="Arial" w:hAnsi="Arial" w:cs="Arial"/>
          <w:sz w:val="24"/>
          <w:szCs w:val="24"/>
        </w:rPr>
        <w:t xml:space="preserve"> if they're a bit confused with</w:t>
      </w:r>
      <w:r w:rsidR="00AF2ED5">
        <w:rPr>
          <w:rFonts w:ascii="Arial" w:hAnsi="Arial" w:cs="Arial"/>
          <w:sz w:val="24"/>
          <w:szCs w:val="24"/>
        </w:rPr>
        <w:t xml:space="preserve"> it, they</w:t>
      </w:r>
      <w:r w:rsidRPr="0062534F">
        <w:rPr>
          <w:rFonts w:ascii="Arial" w:hAnsi="Arial" w:cs="Arial"/>
          <w:sz w:val="24"/>
          <w:szCs w:val="24"/>
        </w:rPr>
        <w:t xml:space="preserve"> look at the additional resou</w:t>
      </w:r>
      <w:r w:rsidRPr="0062534F">
        <w:rPr>
          <w:rFonts w:ascii="Arial" w:hAnsi="Arial" w:cs="Arial"/>
          <w:sz w:val="24"/>
          <w:szCs w:val="24"/>
        </w:rPr>
        <w:t xml:space="preserve">rces, just to get further clarification. </w:t>
      </w:r>
    </w:p>
    <w:p w14:paraId="5EB5B6D3" w14:textId="77777777" w:rsidR="00AF2ED5" w:rsidRDefault="00AF2ED5" w:rsidP="0062534F">
      <w:pPr>
        <w:spacing w:after="0"/>
        <w:jc w:val="both"/>
        <w:rPr>
          <w:rFonts w:ascii="Arial" w:hAnsi="Arial" w:cs="Arial"/>
          <w:sz w:val="24"/>
          <w:szCs w:val="24"/>
        </w:rPr>
      </w:pPr>
    </w:p>
    <w:p w14:paraId="640F9B33" w14:textId="77777777" w:rsidR="00AF2ED5" w:rsidRDefault="00B33DC8" w:rsidP="0062534F">
      <w:pPr>
        <w:spacing w:after="0"/>
        <w:jc w:val="both"/>
        <w:rPr>
          <w:rFonts w:ascii="Arial" w:hAnsi="Arial" w:cs="Arial"/>
          <w:sz w:val="24"/>
          <w:szCs w:val="24"/>
        </w:rPr>
      </w:pPr>
      <w:r w:rsidRPr="0062534F">
        <w:rPr>
          <w:rFonts w:ascii="Arial" w:hAnsi="Arial" w:cs="Arial"/>
          <w:sz w:val="24"/>
          <w:szCs w:val="24"/>
        </w:rPr>
        <w:t xml:space="preserve">Is there anything else other than a PowerPoint slideshow that you would use in a typical face to face class? </w:t>
      </w:r>
    </w:p>
    <w:p w14:paraId="39E73EAE" w14:textId="77777777" w:rsidR="00AF2ED5" w:rsidRDefault="00AF2ED5" w:rsidP="0062534F">
      <w:pPr>
        <w:spacing w:after="0"/>
        <w:jc w:val="both"/>
        <w:rPr>
          <w:rFonts w:ascii="Arial" w:hAnsi="Arial" w:cs="Arial"/>
          <w:sz w:val="24"/>
          <w:szCs w:val="24"/>
        </w:rPr>
      </w:pPr>
    </w:p>
    <w:p w14:paraId="5E45B8A8" w14:textId="0FF6EB28" w:rsidR="0095322A" w:rsidRDefault="00B33DC8" w:rsidP="0062534F">
      <w:pPr>
        <w:spacing w:after="0"/>
        <w:jc w:val="both"/>
        <w:rPr>
          <w:rFonts w:ascii="Arial" w:hAnsi="Arial" w:cs="Arial"/>
          <w:sz w:val="24"/>
          <w:szCs w:val="24"/>
        </w:rPr>
      </w:pPr>
      <w:r w:rsidRPr="0062534F">
        <w:rPr>
          <w:rFonts w:ascii="Arial" w:hAnsi="Arial" w:cs="Arial"/>
          <w:sz w:val="24"/>
          <w:szCs w:val="24"/>
        </w:rPr>
        <w:t xml:space="preserve">Um, I, one of the things that </w:t>
      </w:r>
      <w:r w:rsidR="00AF2ED5">
        <w:rPr>
          <w:rFonts w:ascii="Arial" w:hAnsi="Arial" w:cs="Arial"/>
          <w:sz w:val="24"/>
          <w:szCs w:val="24"/>
        </w:rPr>
        <w:t>[company name deleted]</w:t>
      </w:r>
      <w:r w:rsidRPr="0062534F">
        <w:rPr>
          <w:rFonts w:ascii="Arial" w:hAnsi="Arial" w:cs="Arial"/>
          <w:sz w:val="24"/>
          <w:szCs w:val="24"/>
        </w:rPr>
        <w:t xml:space="preserve"> is </w:t>
      </w:r>
      <w:proofErr w:type="spellStart"/>
      <w:r w:rsidRPr="0062534F">
        <w:rPr>
          <w:rFonts w:ascii="Arial" w:hAnsi="Arial" w:cs="Arial"/>
          <w:sz w:val="24"/>
          <w:szCs w:val="24"/>
        </w:rPr>
        <w:t>is</w:t>
      </w:r>
      <w:proofErr w:type="spellEnd"/>
      <w:r w:rsidRPr="0062534F">
        <w:rPr>
          <w:rFonts w:ascii="Arial" w:hAnsi="Arial" w:cs="Arial"/>
          <w:sz w:val="24"/>
          <w:szCs w:val="24"/>
        </w:rPr>
        <w:t xml:space="preserve"> an I'm sorry, to use a bit of slang, but it's big on is making su</w:t>
      </w:r>
      <w:r w:rsidRPr="0062534F">
        <w:rPr>
          <w:rFonts w:ascii="Arial" w:hAnsi="Arial" w:cs="Arial"/>
          <w:sz w:val="24"/>
          <w:szCs w:val="24"/>
        </w:rPr>
        <w:t>re that classes are more interactive classes</w:t>
      </w:r>
      <w:r w:rsidR="00AF2ED5">
        <w:rPr>
          <w:rFonts w:ascii="Arial" w:hAnsi="Arial" w:cs="Arial"/>
          <w:sz w:val="24"/>
          <w:szCs w:val="24"/>
        </w:rPr>
        <w:t>,</w:t>
      </w:r>
      <w:r w:rsidRPr="0062534F">
        <w:rPr>
          <w:rFonts w:ascii="Arial" w:hAnsi="Arial" w:cs="Arial"/>
          <w:sz w:val="24"/>
          <w:szCs w:val="24"/>
        </w:rPr>
        <w:t xml:space="preserve"> have more fun. </w:t>
      </w:r>
      <w:proofErr w:type="gramStart"/>
      <w:r w:rsidRPr="0062534F">
        <w:rPr>
          <w:rFonts w:ascii="Arial" w:hAnsi="Arial" w:cs="Arial"/>
          <w:sz w:val="24"/>
          <w:szCs w:val="24"/>
        </w:rPr>
        <w:t>So</w:t>
      </w:r>
      <w:proofErr w:type="gramEnd"/>
      <w:r w:rsidRPr="0062534F">
        <w:rPr>
          <w:rFonts w:ascii="Arial" w:hAnsi="Arial" w:cs="Arial"/>
          <w:sz w:val="24"/>
          <w:szCs w:val="24"/>
        </w:rPr>
        <w:t xml:space="preserve"> we use things like game</w:t>
      </w:r>
      <w:r w:rsidR="00AF2ED5">
        <w:rPr>
          <w:rFonts w:ascii="Arial" w:hAnsi="Arial" w:cs="Arial"/>
          <w:sz w:val="24"/>
          <w:szCs w:val="24"/>
        </w:rPr>
        <w:t>s</w:t>
      </w:r>
      <w:r w:rsidRPr="0062534F">
        <w:rPr>
          <w:rFonts w:ascii="Arial" w:hAnsi="Arial" w:cs="Arial"/>
          <w:sz w:val="24"/>
          <w:szCs w:val="24"/>
        </w:rPr>
        <w:t xml:space="preserve">. There's a wonderful game that that we did. And we eventually use the nice task for, for group communication. </w:t>
      </w:r>
      <w:proofErr w:type="gramStart"/>
      <w:r w:rsidRPr="0062534F">
        <w:rPr>
          <w:rFonts w:ascii="Arial" w:hAnsi="Arial" w:cs="Arial"/>
          <w:sz w:val="24"/>
          <w:szCs w:val="24"/>
        </w:rPr>
        <w:t>So</w:t>
      </w:r>
      <w:proofErr w:type="gramEnd"/>
      <w:r w:rsidRPr="0062534F">
        <w:rPr>
          <w:rFonts w:ascii="Arial" w:hAnsi="Arial" w:cs="Arial"/>
          <w:sz w:val="24"/>
          <w:szCs w:val="24"/>
        </w:rPr>
        <w:t xml:space="preserve"> in</w:t>
      </w:r>
      <w:r w:rsidR="00AF2ED5">
        <w:rPr>
          <w:rFonts w:ascii="Arial" w:hAnsi="Arial" w:cs="Arial"/>
          <w:sz w:val="24"/>
          <w:szCs w:val="24"/>
        </w:rPr>
        <w:t>,</w:t>
      </w:r>
      <w:r w:rsidRPr="0062534F">
        <w:rPr>
          <w:rFonts w:ascii="Arial" w:hAnsi="Arial" w:cs="Arial"/>
          <w:sz w:val="24"/>
          <w:szCs w:val="24"/>
        </w:rPr>
        <w:t xml:space="preserve"> for the first years, they were learning about what gr</w:t>
      </w:r>
      <w:r w:rsidRPr="0062534F">
        <w:rPr>
          <w:rFonts w:ascii="Arial" w:hAnsi="Arial" w:cs="Arial"/>
          <w:sz w:val="24"/>
          <w:szCs w:val="24"/>
        </w:rPr>
        <w:t xml:space="preserve">oup communication is and how to communicate in a group environment, and every group has a leader. </w:t>
      </w:r>
      <w:proofErr w:type="gramStart"/>
      <w:r w:rsidRPr="0062534F">
        <w:rPr>
          <w:rFonts w:ascii="Arial" w:hAnsi="Arial" w:cs="Arial"/>
          <w:sz w:val="24"/>
          <w:szCs w:val="24"/>
        </w:rPr>
        <w:t>So</w:t>
      </w:r>
      <w:proofErr w:type="gramEnd"/>
      <w:r w:rsidRPr="0062534F">
        <w:rPr>
          <w:rFonts w:ascii="Arial" w:hAnsi="Arial" w:cs="Arial"/>
          <w:sz w:val="24"/>
          <w:szCs w:val="24"/>
        </w:rPr>
        <w:t xml:space="preserve"> they were not quite convinced that this would be true. </w:t>
      </w:r>
      <w:proofErr w:type="gramStart"/>
      <w:r w:rsidRPr="0062534F">
        <w:rPr>
          <w:rFonts w:ascii="Arial" w:hAnsi="Arial" w:cs="Arial"/>
          <w:sz w:val="24"/>
          <w:szCs w:val="24"/>
        </w:rPr>
        <w:t>So</w:t>
      </w:r>
      <w:proofErr w:type="gramEnd"/>
      <w:r w:rsidRPr="0062534F">
        <w:rPr>
          <w:rFonts w:ascii="Arial" w:hAnsi="Arial" w:cs="Arial"/>
          <w:sz w:val="24"/>
          <w:szCs w:val="24"/>
        </w:rPr>
        <w:t xml:space="preserve"> we use games like for that particular one, I use something as simple as a cup. I'm not sure if yo</w:t>
      </w:r>
      <w:r w:rsidRPr="0062534F">
        <w:rPr>
          <w:rFonts w:ascii="Arial" w:hAnsi="Arial" w:cs="Arial"/>
          <w:sz w:val="24"/>
          <w:szCs w:val="24"/>
        </w:rPr>
        <w:t xml:space="preserve">u know, the cups </w:t>
      </w:r>
      <w:r w:rsidR="00AE216A">
        <w:rPr>
          <w:rFonts w:ascii="Arial" w:hAnsi="Arial" w:cs="Arial"/>
          <w:sz w:val="24"/>
          <w:szCs w:val="24"/>
        </w:rPr>
        <w:t>song</w:t>
      </w:r>
      <w:r w:rsidRPr="0062534F">
        <w:rPr>
          <w:rFonts w:ascii="Arial" w:hAnsi="Arial" w:cs="Arial"/>
          <w:sz w:val="24"/>
          <w:szCs w:val="24"/>
        </w:rPr>
        <w:t xml:space="preserve">. If, yeah, so we then played the song for them. And I said, </w:t>
      </w:r>
      <w:r w:rsidR="00AE216A">
        <w:rPr>
          <w:rFonts w:ascii="Arial" w:hAnsi="Arial" w:cs="Arial"/>
          <w:sz w:val="24"/>
          <w:szCs w:val="24"/>
        </w:rPr>
        <w:t>y</w:t>
      </w:r>
      <w:r w:rsidRPr="0062534F">
        <w:rPr>
          <w:rFonts w:ascii="Arial" w:hAnsi="Arial" w:cs="Arial"/>
          <w:sz w:val="24"/>
          <w:szCs w:val="24"/>
        </w:rPr>
        <w:t>ou guys need to learn how to do this. And you only have 30 minutes to learn, right? And somebody within your group has to know the song, okay? They have to know how to have t</w:t>
      </w:r>
      <w:r w:rsidRPr="0062534F">
        <w:rPr>
          <w:rFonts w:ascii="Arial" w:hAnsi="Arial" w:cs="Arial"/>
          <w:sz w:val="24"/>
          <w:szCs w:val="24"/>
        </w:rPr>
        <w:t xml:space="preserve">hose actions and actions. And that was such an amazing exercise. Because one day they saw the practicality of how you actually communicate in a group. Okay, as you know, with a group environment is forming. </w:t>
      </w:r>
      <w:proofErr w:type="gramStart"/>
      <w:r w:rsidRPr="0062534F">
        <w:rPr>
          <w:rFonts w:ascii="Arial" w:hAnsi="Arial" w:cs="Arial"/>
          <w:sz w:val="24"/>
          <w:szCs w:val="24"/>
        </w:rPr>
        <w:t>So</w:t>
      </w:r>
      <w:proofErr w:type="gramEnd"/>
      <w:r w:rsidRPr="0062534F">
        <w:rPr>
          <w:rFonts w:ascii="Arial" w:hAnsi="Arial" w:cs="Arial"/>
          <w:sz w:val="24"/>
          <w:szCs w:val="24"/>
        </w:rPr>
        <w:t xml:space="preserve"> you saw how groups are formed. The</w:t>
      </w:r>
      <w:r w:rsidR="00AE216A">
        <w:rPr>
          <w:rFonts w:ascii="Arial" w:hAnsi="Arial" w:cs="Arial"/>
          <w:sz w:val="24"/>
          <w:szCs w:val="24"/>
        </w:rPr>
        <w:t>n</w:t>
      </w:r>
      <w:r w:rsidRPr="0062534F">
        <w:rPr>
          <w:rFonts w:ascii="Arial" w:hAnsi="Arial" w:cs="Arial"/>
          <w:sz w:val="24"/>
          <w:szCs w:val="24"/>
        </w:rPr>
        <w:t xml:space="preserve"> storming</w:t>
      </w:r>
      <w:r w:rsidR="00AE216A">
        <w:rPr>
          <w:rFonts w:ascii="Arial" w:hAnsi="Arial" w:cs="Arial"/>
          <w:sz w:val="24"/>
          <w:szCs w:val="24"/>
        </w:rPr>
        <w:t xml:space="preserve"> -</w:t>
      </w:r>
      <w:r w:rsidRPr="0062534F">
        <w:rPr>
          <w:rFonts w:ascii="Arial" w:hAnsi="Arial" w:cs="Arial"/>
          <w:sz w:val="24"/>
          <w:szCs w:val="24"/>
        </w:rPr>
        <w:t xml:space="preserve"> i</w:t>
      </w:r>
      <w:r w:rsidRPr="0062534F">
        <w:rPr>
          <w:rFonts w:ascii="Arial" w:hAnsi="Arial" w:cs="Arial"/>
          <w:sz w:val="24"/>
          <w:szCs w:val="24"/>
        </w:rPr>
        <w:t xml:space="preserve">t was in that misunderstanding? No, this is how you do it. This is this, how it's supposed to be done. And there's norming, where you actually start learning about each other. And you learn about the task. And there's performing where they're actually saw </w:t>
      </w:r>
      <w:r w:rsidRPr="0062534F">
        <w:rPr>
          <w:rFonts w:ascii="Arial" w:hAnsi="Arial" w:cs="Arial"/>
          <w:sz w:val="24"/>
          <w:szCs w:val="24"/>
        </w:rPr>
        <w:t>themselves playing the Cup game and doing it quite successfully. And then a</w:t>
      </w:r>
      <w:r w:rsidR="00AE216A">
        <w:rPr>
          <w:rFonts w:ascii="Arial" w:hAnsi="Arial" w:cs="Arial"/>
          <w:sz w:val="24"/>
          <w:szCs w:val="24"/>
        </w:rPr>
        <w:t>d</w:t>
      </w:r>
      <w:r w:rsidRPr="0062534F">
        <w:rPr>
          <w:rFonts w:ascii="Arial" w:hAnsi="Arial" w:cs="Arial"/>
          <w:sz w:val="24"/>
          <w:szCs w:val="24"/>
        </w:rPr>
        <w:t>journ</w:t>
      </w:r>
      <w:r w:rsidR="00AE216A">
        <w:rPr>
          <w:rFonts w:ascii="Arial" w:hAnsi="Arial" w:cs="Arial"/>
          <w:sz w:val="24"/>
          <w:szCs w:val="24"/>
        </w:rPr>
        <w:t>ing</w:t>
      </w:r>
      <w:r w:rsidRPr="0062534F">
        <w:rPr>
          <w:rFonts w:ascii="Arial" w:hAnsi="Arial" w:cs="Arial"/>
          <w:sz w:val="24"/>
          <w:szCs w:val="24"/>
        </w:rPr>
        <w:t xml:space="preserve">. And once they had finished that entire process, and we had recorded it when I played it back to them, and say, </w:t>
      </w:r>
      <w:r w:rsidR="0095322A">
        <w:rPr>
          <w:rFonts w:ascii="Arial" w:hAnsi="Arial" w:cs="Arial"/>
          <w:sz w:val="24"/>
          <w:szCs w:val="24"/>
        </w:rPr>
        <w:t>d</w:t>
      </w:r>
      <w:r w:rsidRPr="0062534F">
        <w:rPr>
          <w:rFonts w:ascii="Arial" w:hAnsi="Arial" w:cs="Arial"/>
          <w:sz w:val="24"/>
          <w:szCs w:val="24"/>
        </w:rPr>
        <w:t>o you now understand those five essential elements, they ac</w:t>
      </w:r>
      <w:r w:rsidRPr="0062534F">
        <w:rPr>
          <w:rFonts w:ascii="Arial" w:hAnsi="Arial" w:cs="Arial"/>
          <w:sz w:val="24"/>
          <w:szCs w:val="24"/>
        </w:rPr>
        <w:t>tually couldn't believe it because they had partaken in something in an activity that allowed them to understand something and allowed them to remember something as simple as forming, storming, norming and performing as well as a</w:t>
      </w:r>
      <w:r w:rsidR="0095322A">
        <w:rPr>
          <w:rFonts w:ascii="Arial" w:hAnsi="Arial" w:cs="Arial"/>
          <w:sz w:val="24"/>
          <w:szCs w:val="24"/>
        </w:rPr>
        <w:t>d</w:t>
      </w:r>
      <w:r w:rsidRPr="0062534F">
        <w:rPr>
          <w:rFonts w:ascii="Arial" w:hAnsi="Arial" w:cs="Arial"/>
          <w:sz w:val="24"/>
          <w:szCs w:val="24"/>
        </w:rPr>
        <w:t>journ</w:t>
      </w:r>
      <w:r w:rsidR="0095322A">
        <w:rPr>
          <w:rFonts w:ascii="Arial" w:hAnsi="Arial" w:cs="Arial"/>
          <w:sz w:val="24"/>
          <w:szCs w:val="24"/>
        </w:rPr>
        <w:t>ing</w:t>
      </w:r>
      <w:r w:rsidRPr="0062534F">
        <w:rPr>
          <w:rFonts w:ascii="Arial" w:hAnsi="Arial" w:cs="Arial"/>
          <w:sz w:val="24"/>
          <w:szCs w:val="24"/>
        </w:rPr>
        <w:t xml:space="preserve">. </w:t>
      </w:r>
    </w:p>
    <w:p w14:paraId="6415D00F" w14:textId="77777777" w:rsidR="0095322A" w:rsidRDefault="0095322A" w:rsidP="0062534F">
      <w:pPr>
        <w:spacing w:after="0"/>
        <w:jc w:val="both"/>
        <w:rPr>
          <w:rFonts w:ascii="Arial" w:hAnsi="Arial" w:cs="Arial"/>
          <w:sz w:val="24"/>
          <w:szCs w:val="24"/>
        </w:rPr>
      </w:pPr>
    </w:p>
    <w:p w14:paraId="32E58639" w14:textId="77777777" w:rsidR="0095322A" w:rsidRDefault="00B33DC8" w:rsidP="0062534F">
      <w:pPr>
        <w:spacing w:after="0"/>
        <w:jc w:val="both"/>
        <w:rPr>
          <w:rFonts w:ascii="Arial" w:hAnsi="Arial" w:cs="Arial"/>
          <w:sz w:val="24"/>
          <w:szCs w:val="24"/>
        </w:rPr>
      </w:pPr>
      <w:r w:rsidRPr="0062534F">
        <w:rPr>
          <w:rFonts w:ascii="Arial" w:hAnsi="Arial" w:cs="Arial"/>
          <w:sz w:val="24"/>
          <w:szCs w:val="24"/>
        </w:rPr>
        <w:t>So</w:t>
      </w:r>
      <w:r w:rsidR="0095322A">
        <w:rPr>
          <w:rFonts w:ascii="Arial" w:hAnsi="Arial" w:cs="Arial"/>
          <w:sz w:val="24"/>
          <w:szCs w:val="24"/>
        </w:rPr>
        <w:t>,</w:t>
      </w:r>
      <w:r w:rsidRPr="0062534F">
        <w:rPr>
          <w:rFonts w:ascii="Arial" w:hAnsi="Arial" w:cs="Arial"/>
          <w:sz w:val="24"/>
          <w:szCs w:val="24"/>
        </w:rPr>
        <w:t xml:space="preserve"> it sounds to m</w:t>
      </w:r>
      <w:r w:rsidRPr="0062534F">
        <w:rPr>
          <w:rFonts w:ascii="Arial" w:hAnsi="Arial" w:cs="Arial"/>
          <w:sz w:val="24"/>
          <w:szCs w:val="24"/>
        </w:rPr>
        <w:t>e like you use games to create a scenario w</w:t>
      </w:r>
      <w:r w:rsidR="0095322A">
        <w:rPr>
          <w:rFonts w:ascii="Arial" w:hAnsi="Arial" w:cs="Arial"/>
          <w:sz w:val="24"/>
          <w:szCs w:val="24"/>
        </w:rPr>
        <w:t>here</w:t>
      </w:r>
      <w:r w:rsidRPr="0062534F">
        <w:rPr>
          <w:rFonts w:ascii="Arial" w:hAnsi="Arial" w:cs="Arial"/>
          <w:sz w:val="24"/>
          <w:szCs w:val="24"/>
        </w:rPr>
        <w:t xml:space="preserve"> students can practically l</w:t>
      </w:r>
      <w:r w:rsidR="0095322A">
        <w:rPr>
          <w:rFonts w:ascii="Arial" w:hAnsi="Arial" w:cs="Arial"/>
          <w:sz w:val="24"/>
          <w:szCs w:val="24"/>
        </w:rPr>
        <w:t>ive</w:t>
      </w:r>
      <w:r w:rsidRPr="0062534F">
        <w:rPr>
          <w:rFonts w:ascii="Arial" w:hAnsi="Arial" w:cs="Arial"/>
          <w:sz w:val="24"/>
          <w:szCs w:val="24"/>
        </w:rPr>
        <w:t xml:space="preserve"> the content, even if the content is very theoretical. </w:t>
      </w:r>
    </w:p>
    <w:p w14:paraId="026A9BF8" w14:textId="77777777" w:rsidR="0095322A" w:rsidRDefault="0095322A" w:rsidP="0062534F">
      <w:pPr>
        <w:spacing w:after="0"/>
        <w:jc w:val="both"/>
        <w:rPr>
          <w:rFonts w:ascii="Arial" w:hAnsi="Arial" w:cs="Arial"/>
          <w:sz w:val="24"/>
          <w:szCs w:val="24"/>
        </w:rPr>
      </w:pPr>
    </w:p>
    <w:p w14:paraId="1F50CFD3" w14:textId="77777777" w:rsidR="0095322A" w:rsidRDefault="00B33DC8" w:rsidP="0062534F">
      <w:pPr>
        <w:spacing w:after="0"/>
        <w:jc w:val="both"/>
        <w:rPr>
          <w:rFonts w:ascii="Arial" w:hAnsi="Arial" w:cs="Arial"/>
          <w:sz w:val="24"/>
          <w:szCs w:val="24"/>
        </w:rPr>
      </w:pPr>
      <w:r w:rsidRPr="0062534F">
        <w:rPr>
          <w:rFonts w:ascii="Arial" w:hAnsi="Arial" w:cs="Arial"/>
          <w:sz w:val="24"/>
          <w:szCs w:val="24"/>
        </w:rPr>
        <w:t xml:space="preserve">Yes. </w:t>
      </w:r>
    </w:p>
    <w:p w14:paraId="3F1E6ED7" w14:textId="77777777" w:rsidR="0095322A" w:rsidRDefault="0095322A" w:rsidP="0062534F">
      <w:pPr>
        <w:spacing w:after="0"/>
        <w:jc w:val="both"/>
        <w:rPr>
          <w:rFonts w:ascii="Arial" w:hAnsi="Arial" w:cs="Arial"/>
          <w:sz w:val="24"/>
          <w:szCs w:val="24"/>
        </w:rPr>
      </w:pPr>
    </w:p>
    <w:p w14:paraId="2C9EB579" w14:textId="035AFEEE" w:rsidR="001B6B5C" w:rsidRPr="0062534F" w:rsidRDefault="00B33DC8" w:rsidP="0062534F">
      <w:pPr>
        <w:spacing w:after="0"/>
        <w:jc w:val="both"/>
        <w:rPr>
          <w:rFonts w:ascii="Arial" w:hAnsi="Arial" w:cs="Arial"/>
          <w:sz w:val="24"/>
          <w:szCs w:val="24"/>
        </w:rPr>
      </w:pPr>
      <w:r w:rsidRPr="0062534F">
        <w:rPr>
          <w:rFonts w:ascii="Arial" w:hAnsi="Arial" w:cs="Arial"/>
          <w:sz w:val="24"/>
          <w:szCs w:val="24"/>
        </w:rPr>
        <w:t>And you said also, you use the games to convince students so is it to convince them that the theory is in fact true?</w:t>
      </w:r>
    </w:p>
    <w:p w14:paraId="5FA4C09E" w14:textId="77777777" w:rsidR="001B6B5C" w:rsidRPr="0062534F" w:rsidRDefault="001B6B5C" w:rsidP="0062534F">
      <w:pPr>
        <w:spacing w:after="0"/>
        <w:jc w:val="both"/>
        <w:rPr>
          <w:rFonts w:ascii="Arial" w:hAnsi="Arial" w:cs="Arial"/>
          <w:sz w:val="24"/>
          <w:szCs w:val="24"/>
        </w:rPr>
      </w:pPr>
    </w:p>
    <w:p w14:paraId="686A8CF2" w14:textId="77777777" w:rsidR="00B10F65" w:rsidRDefault="00B33DC8" w:rsidP="0062534F">
      <w:pPr>
        <w:spacing w:after="0"/>
        <w:jc w:val="both"/>
        <w:rPr>
          <w:rFonts w:ascii="Arial" w:hAnsi="Arial" w:cs="Arial"/>
          <w:sz w:val="24"/>
          <w:szCs w:val="24"/>
        </w:rPr>
      </w:pPr>
      <w:r w:rsidRPr="0062534F">
        <w:rPr>
          <w:rFonts w:ascii="Arial" w:hAnsi="Arial" w:cs="Arial"/>
          <w:sz w:val="24"/>
          <w:szCs w:val="24"/>
        </w:rPr>
        <w:t>U</w:t>
      </w:r>
      <w:r w:rsidR="008E70B1">
        <w:rPr>
          <w:rFonts w:ascii="Arial" w:hAnsi="Arial" w:cs="Arial"/>
          <w:sz w:val="24"/>
          <w:szCs w:val="24"/>
        </w:rPr>
        <w:t xml:space="preserve">m, </w:t>
      </w:r>
      <w:r w:rsidRPr="0062534F">
        <w:rPr>
          <w:rFonts w:ascii="Arial" w:hAnsi="Arial" w:cs="Arial"/>
          <w:sz w:val="24"/>
          <w:szCs w:val="24"/>
        </w:rPr>
        <w:t xml:space="preserve">I think it's a method of allowing them to actually see. </w:t>
      </w:r>
      <w:proofErr w:type="gramStart"/>
      <w:r w:rsidRPr="0062534F">
        <w:rPr>
          <w:rFonts w:ascii="Arial" w:hAnsi="Arial" w:cs="Arial"/>
          <w:sz w:val="24"/>
          <w:szCs w:val="24"/>
        </w:rPr>
        <w:t>So</w:t>
      </w:r>
      <w:proofErr w:type="gramEnd"/>
      <w:r w:rsidRPr="0062534F">
        <w:rPr>
          <w:rFonts w:ascii="Arial" w:hAnsi="Arial" w:cs="Arial"/>
          <w:sz w:val="24"/>
          <w:szCs w:val="24"/>
        </w:rPr>
        <w:t xml:space="preserve"> if I were t</w:t>
      </w:r>
      <w:r w:rsidRPr="0062534F">
        <w:rPr>
          <w:rFonts w:ascii="Arial" w:hAnsi="Arial" w:cs="Arial"/>
          <w:sz w:val="24"/>
          <w:szCs w:val="24"/>
        </w:rPr>
        <w:t xml:space="preserve">o convince them, I think our standard </w:t>
      </w:r>
      <w:r w:rsidR="008E70B1">
        <w:rPr>
          <w:rFonts w:ascii="Arial" w:hAnsi="Arial" w:cs="Arial"/>
          <w:sz w:val="24"/>
          <w:szCs w:val="24"/>
        </w:rPr>
        <w:t>w</w:t>
      </w:r>
      <w:r w:rsidRPr="0062534F">
        <w:rPr>
          <w:rFonts w:ascii="Arial" w:hAnsi="Arial" w:cs="Arial"/>
          <w:sz w:val="24"/>
          <w:szCs w:val="24"/>
        </w:rPr>
        <w:t xml:space="preserve">ay with theory is, but once I put up the theory and say, </w:t>
      </w:r>
      <w:r w:rsidR="008E70B1">
        <w:rPr>
          <w:rFonts w:ascii="Arial" w:hAnsi="Arial" w:cs="Arial"/>
          <w:sz w:val="24"/>
          <w:szCs w:val="24"/>
        </w:rPr>
        <w:t>g</w:t>
      </w:r>
      <w:r w:rsidRPr="0062534F">
        <w:rPr>
          <w:rFonts w:ascii="Arial" w:hAnsi="Arial" w:cs="Arial"/>
          <w:sz w:val="24"/>
          <w:szCs w:val="24"/>
        </w:rPr>
        <w:t>uys, we've gone through it, what do you think</w:t>
      </w:r>
      <w:r w:rsidRPr="0062534F">
        <w:rPr>
          <w:rFonts w:ascii="Arial" w:hAnsi="Arial" w:cs="Arial"/>
          <w:sz w:val="24"/>
          <w:szCs w:val="24"/>
        </w:rPr>
        <w:t>?</w:t>
      </w:r>
      <w:r w:rsidRPr="0062534F">
        <w:rPr>
          <w:rFonts w:ascii="Arial" w:hAnsi="Arial" w:cs="Arial"/>
          <w:sz w:val="24"/>
          <w:szCs w:val="24"/>
        </w:rPr>
        <w:t xml:space="preserve"> If they had to write an assessment, for example. And they were asked on </w:t>
      </w:r>
      <w:r w:rsidRPr="0062534F">
        <w:rPr>
          <w:rFonts w:ascii="Arial" w:hAnsi="Arial" w:cs="Arial"/>
          <w:sz w:val="24"/>
          <w:szCs w:val="24"/>
        </w:rPr>
        <w:lastRenderedPageBreak/>
        <w:t>the essential elements, for example, if that Cup game that they partook in would be something they'd remember. Okay? Because I know they only have a limited amount of time to answer c</w:t>
      </w:r>
      <w:r w:rsidRPr="0062534F">
        <w:rPr>
          <w:rFonts w:ascii="Arial" w:hAnsi="Arial" w:cs="Arial"/>
          <w:sz w:val="24"/>
          <w:szCs w:val="24"/>
        </w:rPr>
        <w:t>ertain questions. Another example was misunderstanding. We had an exercise in class showing the different elements of misunderstanding, and they actually understood it. And that was asked for the assignment. And they immediately remembered, and so more tha</w:t>
      </w:r>
      <w:r w:rsidRPr="0062534F">
        <w:rPr>
          <w:rFonts w:ascii="Arial" w:hAnsi="Arial" w:cs="Arial"/>
          <w:sz w:val="24"/>
          <w:szCs w:val="24"/>
        </w:rPr>
        <w:t xml:space="preserve">n just teaching them. Sorry, don't remember. No, we don't remember all the things that we learned. But when somebody makes it more practical, we actually remember it. </w:t>
      </w:r>
    </w:p>
    <w:p w14:paraId="643E3A23" w14:textId="77777777" w:rsidR="00B10F65" w:rsidRDefault="00B10F65" w:rsidP="0062534F">
      <w:pPr>
        <w:spacing w:after="0"/>
        <w:jc w:val="both"/>
        <w:rPr>
          <w:rFonts w:ascii="Arial" w:hAnsi="Arial" w:cs="Arial"/>
          <w:sz w:val="24"/>
          <w:szCs w:val="24"/>
        </w:rPr>
      </w:pPr>
    </w:p>
    <w:p w14:paraId="11561D2F" w14:textId="77777777" w:rsidR="00B10F65" w:rsidRDefault="00B33DC8" w:rsidP="0062534F">
      <w:pPr>
        <w:spacing w:after="0"/>
        <w:jc w:val="both"/>
        <w:rPr>
          <w:rFonts w:ascii="Arial" w:hAnsi="Arial" w:cs="Arial"/>
          <w:sz w:val="24"/>
          <w:szCs w:val="24"/>
        </w:rPr>
      </w:pPr>
      <w:proofErr w:type="gramStart"/>
      <w:r w:rsidRPr="0062534F">
        <w:rPr>
          <w:rFonts w:ascii="Arial" w:hAnsi="Arial" w:cs="Arial"/>
          <w:sz w:val="24"/>
          <w:szCs w:val="24"/>
        </w:rPr>
        <w:t>So</w:t>
      </w:r>
      <w:proofErr w:type="gramEnd"/>
      <w:r w:rsidRPr="0062534F">
        <w:rPr>
          <w:rFonts w:ascii="Arial" w:hAnsi="Arial" w:cs="Arial"/>
          <w:sz w:val="24"/>
          <w:szCs w:val="24"/>
        </w:rPr>
        <w:t xml:space="preserve"> this misunderstanding exercise that you're thinking about, was that also in a game for</w:t>
      </w:r>
      <w:r w:rsidRPr="0062534F">
        <w:rPr>
          <w:rFonts w:ascii="Arial" w:hAnsi="Arial" w:cs="Arial"/>
          <w:sz w:val="24"/>
          <w:szCs w:val="24"/>
        </w:rPr>
        <w:t xml:space="preserve">mat? </w:t>
      </w:r>
    </w:p>
    <w:p w14:paraId="34FA61B4" w14:textId="77777777" w:rsidR="00B10F65" w:rsidRDefault="00B10F65" w:rsidP="0062534F">
      <w:pPr>
        <w:spacing w:after="0"/>
        <w:jc w:val="both"/>
        <w:rPr>
          <w:rFonts w:ascii="Arial" w:hAnsi="Arial" w:cs="Arial"/>
          <w:sz w:val="24"/>
          <w:szCs w:val="24"/>
        </w:rPr>
      </w:pPr>
    </w:p>
    <w:p w14:paraId="4CA530FF" w14:textId="77777777" w:rsidR="00B10F65" w:rsidRDefault="00B33DC8" w:rsidP="0062534F">
      <w:pPr>
        <w:spacing w:after="0"/>
        <w:jc w:val="both"/>
        <w:rPr>
          <w:rFonts w:ascii="Arial" w:hAnsi="Arial" w:cs="Arial"/>
          <w:sz w:val="24"/>
          <w:szCs w:val="24"/>
        </w:rPr>
      </w:pPr>
      <w:r w:rsidRPr="0062534F">
        <w:rPr>
          <w:rFonts w:ascii="Arial" w:hAnsi="Arial" w:cs="Arial"/>
          <w:sz w:val="24"/>
          <w:szCs w:val="24"/>
        </w:rPr>
        <w:t xml:space="preserve">Yes, it was, it wasn't really a game. Okay. In the game format. </w:t>
      </w:r>
      <w:r w:rsidRPr="0062534F">
        <w:rPr>
          <w:rFonts w:ascii="Arial" w:hAnsi="Arial" w:cs="Arial"/>
          <w:sz w:val="24"/>
          <w:szCs w:val="24"/>
        </w:rPr>
        <w:t xml:space="preserve">Yes. </w:t>
      </w:r>
    </w:p>
    <w:p w14:paraId="0314BB29" w14:textId="77777777" w:rsidR="00B10F65" w:rsidRDefault="00B10F65" w:rsidP="0062534F">
      <w:pPr>
        <w:spacing w:after="0"/>
        <w:jc w:val="both"/>
        <w:rPr>
          <w:rFonts w:ascii="Arial" w:hAnsi="Arial" w:cs="Arial"/>
          <w:sz w:val="24"/>
          <w:szCs w:val="24"/>
        </w:rPr>
      </w:pPr>
    </w:p>
    <w:p w14:paraId="78E05789" w14:textId="77777777" w:rsidR="00B10F65" w:rsidRDefault="00B33DC8" w:rsidP="0062534F">
      <w:pPr>
        <w:spacing w:after="0"/>
        <w:jc w:val="both"/>
        <w:rPr>
          <w:rFonts w:ascii="Arial" w:hAnsi="Arial" w:cs="Arial"/>
          <w:sz w:val="24"/>
          <w:szCs w:val="24"/>
        </w:rPr>
      </w:pPr>
      <w:r w:rsidRPr="0062534F">
        <w:rPr>
          <w:rFonts w:ascii="Arial" w:hAnsi="Arial" w:cs="Arial"/>
          <w:sz w:val="24"/>
          <w:szCs w:val="24"/>
        </w:rPr>
        <w:t>Okay</w:t>
      </w:r>
      <w:r w:rsidR="00B10F65">
        <w:rPr>
          <w:rFonts w:ascii="Arial" w:hAnsi="Arial" w:cs="Arial"/>
          <w:sz w:val="24"/>
          <w:szCs w:val="24"/>
        </w:rPr>
        <w:t xml:space="preserve">, </w:t>
      </w:r>
      <w:r w:rsidRPr="0062534F">
        <w:rPr>
          <w:rFonts w:ascii="Arial" w:hAnsi="Arial" w:cs="Arial"/>
          <w:sz w:val="24"/>
          <w:szCs w:val="24"/>
        </w:rPr>
        <w:t xml:space="preserve">I have learned a lot from you, and especially about the </w:t>
      </w:r>
      <w:proofErr w:type="spellStart"/>
      <w:r w:rsidRPr="0062534F">
        <w:rPr>
          <w:rFonts w:ascii="Arial" w:hAnsi="Arial" w:cs="Arial"/>
          <w:sz w:val="24"/>
          <w:szCs w:val="24"/>
        </w:rPr>
        <w:t>the</w:t>
      </w:r>
      <w:proofErr w:type="spellEnd"/>
      <w:r w:rsidRPr="0062534F">
        <w:rPr>
          <w:rFonts w:ascii="Arial" w:hAnsi="Arial" w:cs="Arial"/>
          <w:sz w:val="24"/>
          <w:szCs w:val="24"/>
        </w:rPr>
        <w:t xml:space="preserve"> polling, and this game, how the games work. And yeah, actually, this was a very good little </w:t>
      </w:r>
      <w:r w:rsidRPr="0062534F">
        <w:rPr>
          <w:rFonts w:ascii="Arial" w:hAnsi="Arial" w:cs="Arial"/>
          <w:sz w:val="24"/>
          <w:szCs w:val="24"/>
        </w:rPr>
        <w:t>interview, and it's very precise, which is exactly what I was looking for.</w:t>
      </w:r>
      <w:r w:rsidR="00B10F65">
        <w:rPr>
          <w:rFonts w:ascii="Arial" w:hAnsi="Arial" w:cs="Arial"/>
          <w:sz w:val="24"/>
          <w:szCs w:val="24"/>
        </w:rPr>
        <w:t xml:space="preserve"> </w:t>
      </w:r>
      <w:r w:rsidRPr="0062534F">
        <w:rPr>
          <w:rFonts w:ascii="Arial" w:hAnsi="Arial" w:cs="Arial"/>
          <w:sz w:val="24"/>
          <w:szCs w:val="24"/>
        </w:rPr>
        <w:t>Thank</w:t>
      </w:r>
      <w:r w:rsidR="00B10F65">
        <w:rPr>
          <w:rFonts w:ascii="Arial" w:hAnsi="Arial" w:cs="Arial"/>
          <w:sz w:val="24"/>
          <w:szCs w:val="24"/>
        </w:rPr>
        <w:t xml:space="preserve"> </w:t>
      </w:r>
      <w:r w:rsidRPr="0062534F">
        <w:rPr>
          <w:rFonts w:ascii="Arial" w:hAnsi="Arial" w:cs="Arial"/>
          <w:sz w:val="24"/>
          <w:szCs w:val="24"/>
        </w:rPr>
        <w:t xml:space="preserve">you so much. </w:t>
      </w:r>
    </w:p>
    <w:p w14:paraId="6236B74A" w14:textId="77777777" w:rsidR="00B10F65" w:rsidRDefault="00B10F65" w:rsidP="0062534F">
      <w:pPr>
        <w:spacing w:after="0"/>
        <w:jc w:val="both"/>
        <w:rPr>
          <w:rFonts w:ascii="Arial" w:hAnsi="Arial" w:cs="Arial"/>
          <w:sz w:val="24"/>
          <w:szCs w:val="24"/>
        </w:rPr>
      </w:pPr>
    </w:p>
    <w:p w14:paraId="3C3C45ED" w14:textId="5EBB36E3" w:rsidR="001B6B5C" w:rsidRPr="0062534F" w:rsidRDefault="00B33DC8" w:rsidP="0062534F">
      <w:pPr>
        <w:spacing w:after="0"/>
        <w:jc w:val="both"/>
        <w:rPr>
          <w:rFonts w:ascii="Arial" w:hAnsi="Arial" w:cs="Arial"/>
          <w:sz w:val="24"/>
          <w:szCs w:val="24"/>
        </w:rPr>
      </w:pPr>
      <w:r w:rsidRPr="0062534F">
        <w:rPr>
          <w:rFonts w:ascii="Arial" w:hAnsi="Arial" w:cs="Arial"/>
          <w:sz w:val="24"/>
          <w:szCs w:val="24"/>
        </w:rPr>
        <w:t xml:space="preserve">Thank you so much, and all the best with your studies. </w:t>
      </w:r>
    </w:p>
    <w:sectPr w:rsidR="001B6B5C" w:rsidRPr="0062534F" w:rsidSect="001216B9">
      <w:headerReference w:type="even" r:id="rId8"/>
      <w:headerReference w:type="default" r:id="rId9"/>
      <w:footerReference w:type="even" r:id="rId10"/>
      <w:footerReference w:type="default" r:id="rId11"/>
      <w:headerReference w:type="first" r:id="rId12"/>
      <w:footerReference w:type="first" r:id="rId13"/>
      <w:pgSz w:w="12240" w:h="15840"/>
      <w:pgMar w:top="1440" w:right="1080" w:bottom="1440" w:left="1080" w:header="720" w:footer="720" w:gutter="0"/>
      <w:pgNumType w:fmt="numberInDash"/>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BC0BC" w14:textId="77777777" w:rsidR="00B33DC8" w:rsidRDefault="00B33DC8">
      <w:pPr>
        <w:spacing w:after="0" w:line="240" w:lineRule="auto"/>
      </w:pPr>
      <w:r>
        <w:separator/>
      </w:r>
    </w:p>
  </w:endnote>
  <w:endnote w:type="continuationSeparator" w:id="0">
    <w:p w14:paraId="74211949" w14:textId="77777777" w:rsidR="00B33DC8" w:rsidRDefault="00B33D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372650680"/>
      <w:docPartObj>
        <w:docPartGallery w:val="Page Numbers (Bottom of Page)"/>
        <w:docPartUnique/>
      </w:docPartObj>
    </w:sdtPr>
    <w:sdtEndPr>
      <w:rPr>
        <w:rStyle w:val="PageNumber"/>
      </w:rPr>
    </w:sdtEndPr>
    <w:sdtContent>
      <w:p w14:paraId="4B75C3F2"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937484424"/>
      <w:docPartObj>
        <w:docPartGallery w:val="Page Numbers (Bottom of Page)"/>
        <w:docPartUnique/>
      </w:docPartObj>
    </w:sdtPr>
    <w:sdtEndPr>
      <w:rPr>
        <w:rStyle w:val="PageNumber"/>
      </w:rPr>
    </w:sdtEndPr>
    <w:sdtContent>
      <w:p w14:paraId="7FEAEF5B" w14:textId="77777777" w:rsidR="001216B9" w:rsidRDefault="001216B9" w:rsidP="00A73672">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2ED6B18" w14:textId="77777777" w:rsidR="001216B9" w:rsidRDefault="001216B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Arial" w:hAnsi="Arial" w:cs="Arial"/>
      </w:rPr>
      <w:id w:val="1113323662"/>
      <w:docPartObj>
        <w:docPartGallery w:val="Page Numbers (Bottom of Page)"/>
        <w:docPartUnique/>
      </w:docPartObj>
    </w:sdtPr>
    <w:sdtEndPr>
      <w:rPr>
        <w:rStyle w:val="PageNumber"/>
      </w:rPr>
    </w:sdtEndPr>
    <w:sdtContent>
      <w:p w14:paraId="3E9CFC96" w14:textId="77777777" w:rsidR="001216B9" w:rsidRPr="009C3AF0" w:rsidRDefault="001216B9" w:rsidP="00A73672">
        <w:pPr>
          <w:pStyle w:val="Footer"/>
          <w:framePr w:wrap="none" w:vAnchor="text" w:hAnchor="margin" w:xAlign="center" w:y="1"/>
          <w:rPr>
            <w:rStyle w:val="PageNumber"/>
            <w:rFonts w:ascii="Arial" w:hAnsi="Arial" w:cs="Arial"/>
          </w:rPr>
        </w:pPr>
        <w:r w:rsidRPr="009C3AF0">
          <w:rPr>
            <w:rStyle w:val="PageNumber"/>
            <w:rFonts w:ascii="Arial" w:hAnsi="Arial" w:cs="Arial"/>
          </w:rPr>
          <w:fldChar w:fldCharType="begin"/>
        </w:r>
        <w:r w:rsidRPr="009C3AF0">
          <w:rPr>
            <w:rStyle w:val="PageNumber"/>
            <w:rFonts w:ascii="Arial" w:hAnsi="Arial" w:cs="Arial"/>
          </w:rPr>
          <w:instrText xml:space="preserve"> PAGE </w:instrText>
        </w:r>
        <w:r w:rsidRPr="009C3AF0">
          <w:rPr>
            <w:rStyle w:val="PageNumber"/>
            <w:rFonts w:ascii="Arial" w:hAnsi="Arial" w:cs="Arial"/>
          </w:rPr>
          <w:fldChar w:fldCharType="separate"/>
        </w:r>
        <w:r w:rsidRPr="009C3AF0">
          <w:rPr>
            <w:rStyle w:val="PageNumber"/>
            <w:rFonts w:ascii="Arial" w:hAnsi="Arial" w:cs="Arial"/>
            <w:noProof/>
          </w:rPr>
          <w:t>- 1 -</w:t>
        </w:r>
        <w:r w:rsidRPr="009C3AF0">
          <w:rPr>
            <w:rStyle w:val="PageNumber"/>
            <w:rFonts w:ascii="Arial" w:hAnsi="Arial" w:cs="Arial"/>
          </w:rPr>
          <w:fldChar w:fldCharType="end"/>
        </w:r>
      </w:p>
    </w:sdtContent>
  </w:sdt>
  <w:p w14:paraId="2792E85A" w14:textId="77777777" w:rsidR="00930F33" w:rsidRPr="009C3AF0" w:rsidRDefault="001216B9">
    <w:pPr>
      <w:pStyle w:val="Footer"/>
      <w:rPr>
        <w:rFonts w:ascii="Arial" w:hAnsi="Arial" w:cs="Arial"/>
        <w:color w:val="BFBFBF" w:themeColor="background1" w:themeShade="BF"/>
      </w:rPr>
    </w:pPr>
    <w:r w:rsidRPr="009C3AF0">
      <w:rPr>
        <w:rFonts w:ascii="Arial" w:hAnsi="Arial" w:cs="Arial"/>
        <w:color w:val="BFBFBF" w:themeColor="background1" w:themeShade="BF"/>
      </w:rPr>
      <w:ptab w:relativeTo="margin" w:alignment="center" w:leader="none"/>
    </w:r>
    <w:r w:rsidRPr="009C3AF0">
      <w:rPr>
        <w:rFonts w:ascii="Arial" w:hAnsi="Arial" w:cs="Arial"/>
        <w:color w:val="BFBFBF" w:themeColor="background1" w:themeShade="BF"/>
      </w:rPr>
      <w:ptab w:relativeTo="margin" w:alignment="right" w:leader="none"/>
    </w:r>
    <w:r w:rsidRPr="009C3AF0">
      <w:rPr>
        <w:rFonts w:ascii="Arial" w:hAnsi="Arial" w:cs="Arial"/>
        <w:color w:val="BFBFBF" w:themeColor="background1" w:themeShade="BF"/>
      </w:rPr>
      <w:t xml:space="preserve">Transcribed by </w:t>
    </w:r>
    <w:hyperlink r:id="rId1" w:history="1">
      <w:r w:rsidRPr="006E2A8C">
        <w:rPr>
          <w:rStyle w:val="Hyperlink"/>
          <w:rFonts w:ascii="Arial" w:hAnsi="Arial" w:cs="Arial"/>
        </w:rPr>
        <w:t>https://otter.ai</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9ABA6" w14:textId="77777777" w:rsidR="006E2A8C" w:rsidRDefault="006E2A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458964" w14:textId="77777777" w:rsidR="00B33DC8" w:rsidRDefault="00B33DC8">
      <w:pPr>
        <w:spacing w:after="0" w:line="240" w:lineRule="auto"/>
      </w:pPr>
      <w:r>
        <w:separator/>
      </w:r>
    </w:p>
  </w:footnote>
  <w:footnote w:type="continuationSeparator" w:id="0">
    <w:p w14:paraId="02DF64B8" w14:textId="77777777" w:rsidR="00B33DC8" w:rsidRDefault="00B33D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F69B7A" w14:textId="77777777" w:rsidR="006E2A8C" w:rsidRDefault="006E2A8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27CD8" w14:textId="77777777" w:rsidR="006E2A8C" w:rsidRDefault="006E2A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EB2E9" w14:textId="77777777" w:rsidR="006E2A8C" w:rsidRDefault="006E2A8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30"/>
    <w:rsid w:val="00034616"/>
    <w:rsid w:val="00050A6B"/>
    <w:rsid w:val="00056E4D"/>
    <w:rsid w:val="0006063C"/>
    <w:rsid w:val="00066610"/>
    <w:rsid w:val="001216B9"/>
    <w:rsid w:val="0015074B"/>
    <w:rsid w:val="001B6B5C"/>
    <w:rsid w:val="00284D05"/>
    <w:rsid w:val="00287705"/>
    <w:rsid w:val="0029639D"/>
    <w:rsid w:val="00326F90"/>
    <w:rsid w:val="0047795E"/>
    <w:rsid w:val="004A641F"/>
    <w:rsid w:val="004B593C"/>
    <w:rsid w:val="004C18B1"/>
    <w:rsid w:val="0062534F"/>
    <w:rsid w:val="006E2A8C"/>
    <w:rsid w:val="007749AF"/>
    <w:rsid w:val="00794EBC"/>
    <w:rsid w:val="008E70B1"/>
    <w:rsid w:val="00930F33"/>
    <w:rsid w:val="0095322A"/>
    <w:rsid w:val="009C1605"/>
    <w:rsid w:val="009C311C"/>
    <w:rsid w:val="009C3AF0"/>
    <w:rsid w:val="00A11FA9"/>
    <w:rsid w:val="00A12EE5"/>
    <w:rsid w:val="00AA1D8D"/>
    <w:rsid w:val="00AE216A"/>
    <w:rsid w:val="00AF2ED5"/>
    <w:rsid w:val="00B10F65"/>
    <w:rsid w:val="00B33DC8"/>
    <w:rsid w:val="00B47730"/>
    <w:rsid w:val="00BA4C2B"/>
    <w:rsid w:val="00BD0140"/>
    <w:rsid w:val="00C24502"/>
    <w:rsid w:val="00CB0664"/>
    <w:rsid w:val="00D57E81"/>
    <w:rsid w:val="00D77B2B"/>
    <w:rsid w:val="00DA1EBC"/>
    <w:rsid w:val="00ED3244"/>
    <w:rsid w:val="00F45EC0"/>
    <w:rsid w:val="00FA288C"/>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9404967"/>
  <w14:defaultImageDpi w14:val="300"/>
  <w15:docId w15:val="{BBBC883F-E58E-BB4C-A526-B24797FD08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1216B9"/>
  </w:style>
  <w:style w:type="character" w:styleId="Hyperlink">
    <w:name w:val="Hyperlink"/>
    <w:basedOn w:val="DefaultParagraphFont"/>
    <w:uiPriority w:val="99"/>
    <w:unhideWhenUsed/>
    <w:rsid w:val="006E2A8C"/>
    <w:rPr>
      <w:color w:val="0000FF" w:themeColor="hyperlink"/>
      <w:u w:val="single"/>
    </w:rPr>
  </w:style>
  <w:style w:type="character" w:styleId="UnresolvedMention">
    <w:name w:val="Unresolved Mention"/>
    <w:basedOn w:val="DefaultParagraphFont"/>
    <w:uiPriority w:val="99"/>
    <w:semiHidden/>
    <w:unhideWhenUsed/>
    <w:rsid w:val="006E2A8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s://otter.a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11EC8-F1B9-C84B-81E7-620E13BCC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6</Pages>
  <Words>2348</Words>
  <Characters>13388</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15705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Rinet Bosman</cp:lastModifiedBy>
  <cp:revision>8</cp:revision>
  <dcterms:created xsi:type="dcterms:W3CDTF">2019-09-10T23:59:00Z</dcterms:created>
  <dcterms:modified xsi:type="dcterms:W3CDTF">2022-01-17T19:17:00Z</dcterms:modified>
  <cp:category/>
</cp:coreProperties>
</file>